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E0F3159" w14:textId="06A14796" w:rsidR="007166CE" w:rsidRDefault="0012260C" w:rsidP="00741736">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443E6C2" wp14:editId="5430CA6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7E4EB69" w14:textId="77777777" w:rsidR="007166CE" w:rsidRDefault="007166CE" w:rsidP="00741736">
      <w:pPr>
        <w:pStyle w:val="berschrift1"/>
      </w:pPr>
      <w:r>
        <w:br w:type="page"/>
      </w:r>
      <w:r>
        <w:lastRenderedPageBreak/>
        <w:t>Vorwort</w:t>
      </w:r>
    </w:p>
    <w:p w14:paraId="2428114F" w14:textId="77777777" w:rsidR="007166CE" w:rsidRDefault="007E1779" w:rsidP="00741736">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02CC869" w14:textId="77777777" w:rsidR="007E1779" w:rsidRDefault="008D7463" w:rsidP="00741736">
      <w:r>
        <w:t xml:space="preserve">Dieses Jahr hat uns allen eine Menge abverlangt – doch Gott hat uns hindurchgetragen. </w:t>
      </w:r>
    </w:p>
    <w:p w14:paraId="41112D46" w14:textId="77777777" w:rsidR="008D7463" w:rsidRDefault="008D7463" w:rsidP="00741736">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02BB0F" w14:textId="77777777" w:rsidR="007E1779" w:rsidRDefault="007E1779" w:rsidP="00741736">
      <w:r>
        <w:t>Vielleicht hat aber auch der eine oder die andere Lust, mitzumachen und neue Bücher zu erstellen – sprecht mich einfach an.</w:t>
      </w:r>
    </w:p>
    <w:p w14:paraId="42CF061E" w14:textId="77777777" w:rsidR="007166CE" w:rsidRDefault="007166CE" w:rsidP="00741736">
      <w:r>
        <w:t>Euch allen wünsche ich Gottes reichen Segen und dass Ihr für Euch interessante Texte hier findet. Für Anregungen bin ich immer dankbar.</w:t>
      </w:r>
    </w:p>
    <w:p w14:paraId="1B2A744F" w14:textId="77777777" w:rsidR="007166CE" w:rsidRDefault="007166CE" w:rsidP="00741736">
      <w:r>
        <w:t>Gruß &amp; Segen,</w:t>
      </w:r>
    </w:p>
    <w:p w14:paraId="46BCB225" w14:textId="77777777" w:rsidR="007166CE" w:rsidRDefault="007166CE" w:rsidP="00741736">
      <w:r>
        <w:t>Andreas</w:t>
      </w:r>
    </w:p>
    <w:p w14:paraId="500B1F2A" w14:textId="77777777" w:rsidR="0022039F" w:rsidRDefault="007166CE" w:rsidP="00741736">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90A1C4" w14:textId="77777777" w:rsidR="00741736" w:rsidRDefault="00741736" w:rsidP="00741736">
      <w:pPr>
        <w:pStyle w:val="berschrift1"/>
      </w:pPr>
      <w:r>
        <w:rPr>
          <w:rStyle w:val="screen-reader-text"/>
        </w:rPr>
        <w:t>Baum der Erkenntnis des Guten und Bösen,</w:t>
      </w:r>
      <w:r>
        <w:t xml:space="preserve"> </w:t>
      </w:r>
    </w:p>
    <w:p w14:paraId="219A9ED1" w14:textId="77777777" w:rsidR="00741736" w:rsidRDefault="00741736" w:rsidP="00741736">
      <w:pPr>
        <w:pStyle w:val="StandardWeb"/>
      </w:pPr>
      <w:r>
        <w:t>Baum der Erkenntnis des Guten und Bösen,</w:t>
      </w:r>
      <w:r>
        <w:br/>
        <w:t>Baum zu Gottes Lobe,</w:t>
      </w:r>
      <w:r>
        <w:br/>
        <w:t>deine Frucht war uns von Gott versagt.</w:t>
      </w:r>
      <w:r>
        <w:br/>
        <w:t>Wir werden hart von dir verklagt.</w:t>
      </w:r>
      <w:r>
        <w:br/>
        <w:t>Unsre Herzen sind verzagt.</w:t>
      </w:r>
      <w:r>
        <w:br/>
        <w:t>Wer wird uns erlösen?</w:t>
      </w:r>
    </w:p>
    <w:p w14:paraId="43CB7DC2" w14:textId="77777777" w:rsidR="00741736" w:rsidRDefault="00741736" w:rsidP="00741736">
      <w:pPr>
        <w:pStyle w:val="StandardWeb"/>
      </w:pPr>
      <w:r>
        <w:t>Lebensbaum, mitten im ewigen Garten,</w:t>
      </w:r>
      <w:r>
        <w:br/>
        <w:t>Baum zu Gottes Ehre!</w:t>
      </w:r>
      <w:r>
        <w:br/>
        <w:t>Seinen Engel hat der Herr bestellt,</w:t>
      </w:r>
      <w:r>
        <w:br/>
        <w:t>daß er uns den Weg zu dir verwehre.</w:t>
      </w:r>
      <w:r>
        <w:br/>
        <w:t>Gott scheidet Eden und die Welt.</w:t>
      </w:r>
      <w:r>
        <w:br/>
        <w:t>Duldet nun, was ihm gefallt!</w:t>
      </w:r>
      <w:r>
        <w:br/>
        <w:t>Lernt der Gnade warten!</w:t>
      </w:r>
    </w:p>
    <w:p w14:paraId="70A46067" w14:textId="77777777" w:rsidR="00741736" w:rsidRDefault="00741736" w:rsidP="00741736">
      <w:pPr>
        <w:pStyle w:val="StandardWeb"/>
      </w:pPr>
      <w:r>
        <w:t>Grünende Tanne, du Zeichen des Lebens!</w:t>
      </w:r>
      <w:r>
        <w:br/>
        <w:t>Heil, das Gott uns kündet!</w:t>
      </w:r>
      <w:r>
        <w:br/>
        <w:t>Gott will eine grüne Tanne sein,</w:t>
      </w:r>
      <w:r>
        <w:br/>
        <w:t>dran man Frucht, die wir nicht bringen, findet.</w:t>
      </w:r>
      <w:r>
        <w:br/>
        <w:t>Der Gottestanne Frucht ist fein.</w:t>
      </w:r>
      <w:r>
        <w:br/>
        <w:t>Ihre Ernte nennt Gott dein.</w:t>
      </w:r>
      <w:r>
        <w:br/>
        <w:t>Gott schafft nichts vergebens!</w:t>
      </w:r>
    </w:p>
    <w:p w14:paraId="6D1342F4" w14:textId="77777777" w:rsidR="00741736" w:rsidRDefault="00741736" w:rsidP="00741736">
      <w:pPr>
        <w:pStyle w:val="StandardWeb"/>
      </w:pPr>
      <w:r>
        <w:t>Feigenbaum, den der Herr zornig erblickte,</w:t>
      </w:r>
      <w:r>
        <w:br/>
        <w:t>bleibe meiner Seele</w:t>
      </w:r>
      <w:r>
        <w:br/>
        <w:t>mahnend, warnend, drohend eingeprägt,</w:t>
      </w:r>
      <w:r>
        <w:br/>
        <w:t>daß man wisse, was ihr bitter fehle.</w:t>
      </w:r>
      <w:r>
        <w:br/>
        <w:t>Gott gib, daß mich die Axt nicht schlägt</w:t>
      </w:r>
      <w:r>
        <w:br/>
        <w:t>und mein Leben Früchte trägt,</w:t>
      </w:r>
      <w:r>
        <w:br/>
        <w:t>das dein Licht erquickte.</w:t>
      </w:r>
    </w:p>
    <w:p w14:paraId="16FC8E71" w14:textId="77777777" w:rsidR="00741736" w:rsidRDefault="00741736" w:rsidP="00741736">
      <w:pPr>
        <w:pStyle w:val="StandardWeb"/>
      </w:pPr>
      <w:r>
        <w:t>Lebensholz, fruchtbar an Wassern, den klaren,</w:t>
      </w:r>
      <w:r>
        <w:br/>
        <w:t>die vom Throne fließen,</w:t>
      </w:r>
      <w:r>
        <w:br/>
        <w:t>drauf das Lamm mit Gott dem Herrn regiert;</w:t>
      </w:r>
      <w:r>
        <w:br/>
        <w:t>Holz, daraus die Blätter ewig sprießen:</w:t>
      </w:r>
      <w:r>
        <w:br/>
        <w:t>Du warst zum Kreuz des Lamms erkürt.</w:t>
      </w:r>
      <w:r>
        <w:br/>
        <w:t>Herrlich hast du triumphiert,</w:t>
      </w:r>
      <w:r>
        <w:br/>
        <w:t>grünst in ewigen Jahren!</w:t>
      </w:r>
    </w:p>
    <w:p w14:paraId="27B077B2" w14:textId="77777777" w:rsidR="00063D32" w:rsidRDefault="00063D32" w:rsidP="00063D32">
      <w:pPr>
        <w:pStyle w:val="berschrift1"/>
      </w:pPr>
      <w:r>
        <w:rPr>
          <w:rStyle w:val="screen-reader-text"/>
        </w:rPr>
        <w:t>Bewahre und halte nun Glauben</w:t>
      </w:r>
      <w:r>
        <w:t xml:space="preserve"> </w:t>
      </w:r>
    </w:p>
    <w:p w14:paraId="37ECBFC8" w14:textId="77777777" w:rsidR="00063D32" w:rsidRDefault="00063D32" w:rsidP="00063D32">
      <w:pPr>
        <w:pStyle w:val="StandardWeb"/>
      </w:pPr>
      <w:r>
        <w:t>1. Bewahre und halte nun Glauben</w:t>
      </w:r>
      <w:r>
        <w:br/>
        <w:t>und kämpfe den Kampf, der da gut!</w:t>
      </w:r>
      <w:r>
        <w:br/>
        <w:t>Wer kann dir den Siegerlohn rauben?</w:t>
      </w:r>
      <w:r>
        <w:br/>
        <w:t>Du ringst unter göttlicher Hut!</w:t>
      </w:r>
    </w:p>
    <w:p w14:paraId="10862683" w14:textId="77777777" w:rsidR="00063D32" w:rsidRDefault="00063D32" w:rsidP="00063D32">
      <w:pPr>
        <w:pStyle w:val="StandardWeb"/>
      </w:pPr>
      <w:r>
        <w:t>2. Ergreife das ewige Leben!</w:t>
      </w:r>
      <w:r>
        <w:br/>
        <w:t>Du bist zu den Seinen gezählt!</w:t>
      </w:r>
      <w:r>
        <w:br/>
        <w:t>Dir ist die Verheißung gegeben:</w:t>
      </w:r>
      <w:r>
        <w:br/>
        <w:t>Gott kennt, die der Sohn sich erwählt.</w:t>
      </w:r>
    </w:p>
    <w:p w14:paraId="058034AD" w14:textId="77777777" w:rsidR="00063D32" w:rsidRDefault="00063D32" w:rsidP="00063D32">
      <w:pPr>
        <w:pStyle w:val="StandardWeb"/>
      </w:pPr>
      <w:r>
        <w:t>3. Auch du bist zum Leben berufen!</w:t>
      </w:r>
      <w:r>
        <w:br/>
        <w:t>Auch dich hat sein Geist nun umweht.</w:t>
      </w:r>
      <w:r>
        <w:br/>
        <w:t>Wohl dem, der wie du von den Stufen</w:t>
      </w:r>
      <w:r>
        <w:br/>
        <w:t>des Altars als Jünger aufsteht.</w:t>
      </w:r>
    </w:p>
    <w:p w14:paraId="22719675" w14:textId="77777777" w:rsidR="00063D32" w:rsidRDefault="00063D32" w:rsidP="00063D32">
      <w:pPr>
        <w:pStyle w:val="StandardWeb"/>
      </w:pPr>
      <w:r>
        <w:t>4. Du hast heut vor vielerlei Zeugen</w:t>
      </w:r>
      <w:r>
        <w:br/>
        <w:t>ein gutes Bekenntnis bekannt.</w:t>
      </w:r>
      <w:r>
        <w:br/>
        <w:t>So will sich auch Gott zu dir beugen.</w:t>
      </w:r>
      <w:r>
        <w:br/>
        <w:t>Ergreife die segnende Hand!</w:t>
      </w:r>
    </w:p>
    <w:p w14:paraId="3A18EE0D" w14:textId="77777777" w:rsidR="00384292" w:rsidRDefault="00384292" w:rsidP="00384292">
      <w:pPr>
        <w:pStyle w:val="berschrift1"/>
        <w:rPr>
          <w:szCs w:val="36"/>
        </w:rPr>
      </w:pPr>
      <w:r w:rsidRPr="00384292">
        <w:t>Der du die Zeit in Händen hast</w:t>
      </w:r>
      <w:r>
        <w:t xml:space="preserve"> </w:t>
      </w:r>
    </w:p>
    <w:p w14:paraId="69713200" w14:textId="77777777" w:rsidR="00384292" w:rsidRDefault="00384292" w:rsidP="00384292">
      <w:pPr>
        <w:pStyle w:val="StandardWeb"/>
      </w:pPr>
      <w:r>
        <w:t>1. Der du die Zeit in Händen hast,</w:t>
      </w:r>
      <w:r>
        <w:br/>
        <w:t>Herr, nimm auch dieses Jahres Last</w:t>
      </w:r>
      <w:r>
        <w:br/>
        <w:t>und wandle sie in Segen.</w:t>
      </w:r>
      <w:r>
        <w:br/>
        <w:t>Nun von dir selbst in Jesus Christ</w:t>
      </w:r>
      <w:r>
        <w:br/>
        <w:t>die Mitte fest gewiesen ist,</w:t>
      </w:r>
      <w:r>
        <w:br/>
        <w:t>führ uns dem Ziel entgegen.</w:t>
      </w:r>
    </w:p>
    <w:p w14:paraId="36981C91" w14:textId="77777777" w:rsidR="00384292" w:rsidRDefault="00384292" w:rsidP="00384292">
      <w:pPr>
        <w:pStyle w:val="StandardWeb"/>
      </w:pPr>
      <w:r>
        <w:t>2. Da alles, was der Mensch beginnt,</w:t>
      </w:r>
      <w:r>
        <w:br/>
        <w:t>vor seinen Augen noch zerrinnt,</w:t>
      </w:r>
      <w:r>
        <w:br/>
        <w:t>sei du selbst der Vollender.</w:t>
      </w:r>
      <w:r>
        <w:br/>
        <w:t>Die Jahre, die du uns geschenkt,</w:t>
      </w:r>
      <w:r>
        <w:br/>
        <w:t>wenn deine Güte uns nicht lenkt,</w:t>
      </w:r>
      <w:r>
        <w:br/>
        <w:t>veralten wie Gewänder.</w:t>
      </w:r>
    </w:p>
    <w:p w14:paraId="048CB61B" w14:textId="77777777" w:rsidR="00384292" w:rsidRDefault="00384292" w:rsidP="00384292">
      <w:pPr>
        <w:pStyle w:val="StandardWeb"/>
      </w:pPr>
      <w:r>
        <w:t>3. Wer ist hier, der vor dir besteht?</w:t>
      </w:r>
      <w:r>
        <w:br/>
        <w:t>Der Mensch, sein Tag, sein Werk vergeht:</w:t>
      </w:r>
      <w:r>
        <w:br/>
        <w:t>nur du allein wirst bleiben.</w:t>
      </w:r>
      <w:r>
        <w:br/>
        <w:t>Nur Gottes Jahr währt für und für,</w:t>
      </w:r>
      <w:r>
        <w:br/>
        <w:t>drum kehre jeden Tag zu dir,</w:t>
      </w:r>
      <w:r>
        <w:br/>
        <w:t>weil wir im Winde treiben.</w:t>
      </w:r>
    </w:p>
    <w:p w14:paraId="2532CB9A" w14:textId="77777777" w:rsidR="00384292" w:rsidRDefault="00384292" w:rsidP="00384292">
      <w:pPr>
        <w:pStyle w:val="StandardWeb"/>
      </w:pPr>
      <w:r>
        <w:t>4. Der Mensch ahnt nichts von seiner Frist.</w:t>
      </w:r>
      <w:r>
        <w:br/>
        <w:t>Du aber bleibest, der du bist,</w:t>
      </w:r>
      <w:r>
        <w:br/>
        <w:t>in Jahren ohne Ende.</w:t>
      </w:r>
      <w:r>
        <w:br/>
        <w:t>Wir fahren hin durch deinen Zorn,</w:t>
      </w:r>
      <w:r>
        <w:br/>
        <w:t>und doch strömt deiner Gnade Born</w:t>
      </w:r>
      <w:r>
        <w:br/>
        <w:t>in unsre leeren Hände.</w:t>
      </w:r>
    </w:p>
    <w:p w14:paraId="28B9A9B7" w14:textId="77777777" w:rsidR="00384292" w:rsidRDefault="00384292" w:rsidP="00384292">
      <w:pPr>
        <w:pStyle w:val="StandardWeb"/>
      </w:pPr>
      <w:r>
        <w:t>5. Und diese Gaben, Herr, allein</w:t>
      </w:r>
      <w:r>
        <w:br/>
        <w:t>laß Wert und Maß der Tage sein,</w:t>
      </w:r>
      <w:r>
        <w:br/>
        <w:t>die wir in Schuld verbringen.</w:t>
      </w:r>
      <w:r>
        <w:br/>
        <w:t>Nach ihnen sei die Zeit gezählt;</w:t>
      </w:r>
      <w:r>
        <w:br/>
        <w:t>was wir versäumt, was wir verfehlt,</w:t>
      </w:r>
      <w:r>
        <w:br/>
        <w:t>darf nicht mehr vor dich dringen.</w:t>
      </w:r>
    </w:p>
    <w:p w14:paraId="75B091FE" w14:textId="77777777" w:rsidR="00384292" w:rsidRDefault="00384292" w:rsidP="00384292">
      <w:pPr>
        <w:pStyle w:val="StandardWeb"/>
      </w:pPr>
      <w:r>
        <w:t>6. Der du allein der Ew’ge heißt</w:t>
      </w:r>
      <w:r>
        <w:br/>
        <w:t>und Anfang, Ziel und Mitte weißt</w:t>
      </w:r>
      <w:r>
        <w:br/>
        <w:t>im Fluge unsrer Zeiten:</w:t>
      </w:r>
      <w:r>
        <w:br/>
        <w:t>bleib du uns gnädig zugewandt</w:t>
      </w:r>
      <w:r>
        <w:br/>
        <w:t>und führe uns an deiner Hand,</w:t>
      </w:r>
      <w:r>
        <w:br/>
        <w:t>damit wir sicher schreiten.</w:t>
      </w:r>
    </w:p>
    <w:p w14:paraId="34ED3AFD" w14:textId="77777777" w:rsidR="00293FDE" w:rsidRDefault="00293FDE" w:rsidP="00293FDE">
      <w:pPr>
        <w:pStyle w:val="berschrift1"/>
      </w:pPr>
      <w:r>
        <w:rPr>
          <w:rStyle w:val="screen-reader-text"/>
        </w:rPr>
        <w:t>Der Tag ist seiner Höhe nah</w:t>
      </w:r>
      <w:r>
        <w:t xml:space="preserve"> </w:t>
      </w:r>
    </w:p>
    <w:p w14:paraId="0BFCD3CE" w14:textId="77777777" w:rsidR="00293FDE" w:rsidRDefault="00293FDE" w:rsidP="00293FDE">
      <w:pPr>
        <w:pStyle w:val="StandardWeb"/>
      </w:pPr>
      <w:r>
        <w:t>1. Der Tag ist seiner Höhe nah.</w:t>
      </w:r>
      <w:r>
        <w:br/>
        <w:t>Nun blick zum Höchsten auf,</w:t>
      </w:r>
      <w:r>
        <w:br/>
        <w:t>der schützend auf dich niedersah</w:t>
      </w:r>
      <w:r>
        <w:br/>
        <w:t>in jedes Tages Lauf.</w:t>
      </w:r>
    </w:p>
    <w:p w14:paraId="7D563BC8" w14:textId="77777777" w:rsidR="00293FDE" w:rsidRDefault="00293FDE" w:rsidP="00293FDE">
      <w:pPr>
        <w:pStyle w:val="StandardWeb"/>
      </w:pPr>
      <w:r>
        <w:t>2. Wie laut dich auch der Tag umgibt,</w:t>
      </w:r>
      <w:r>
        <w:br/>
        <w:t>jetzt halte lauschend still,</w:t>
      </w:r>
      <w:r>
        <w:br/>
        <w:t>weil er, der dich beschenkt und liebt,</w:t>
      </w:r>
      <w:r>
        <w:br/>
        <w:t>die Gabe segnen will.</w:t>
      </w:r>
    </w:p>
    <w:p w14:paraId="70405F77" w14:textId="77777777" w:rsidR="00293FDE" w:rsidRDefault="00293FDE" w:rsidP="00293FDE">
      <w:pPr>
        <w:pStyle w:val="StandardWeb"/>
      </w:pPr>
      <w:r>
        <w:t>3. Der Mittag kommt. So tritt zum Mahl;</w:t>
      </w:r>
      <w:r>
        <w:br/>
        <w:t>denk an den Tisch des Herrn.</w:t>
      </w:r>
      <w:r>
        <w:br/>
        <w:t>Er weiß die Beter überall</w:t>
      </w:r>
      <w:r>
        <w:br/>
        <w:t>und kommt zu Gaste gern.</w:t>
      </w:r>
    </w:p>
    <w:p w14:paraId="709B4327" w14:textId="77777777" w:rsidR="00293FDE" w:rsidRDefault="00293FDE" w:rsidP="00293FDE">
      <w:pPr>
        <w:pStyle w:val="StandardWeb"/>
      </w:pPr>
      <w:r>
        <w:t>4. Er segnet dich in Dorf und Stadt,</w:t>
      </w:r>
      <w:r>
        <w:br/>
        <w:t>in Keller, Kammer, Feld.</w:t>
      </w:r>
      <w:r>
        <w:br/>
        <w:t>Was dir der Herr gesegnet hat,</w:t>
      </w:r>
      <w:r>
        <w:br/>
        <w:t>bleibt fortan wohl bestellt.</w:t>
      </w:r>
    </w:p>
    <w:p w14:paraId="0F6C10CE" w14:textId="77777777" w:rsidR="00293FDE" w:rsidRDefault="00293FDE" w:rsidP="00293FDE">
      <w:pPr>
        <w:pStyle w:val="StandardWeb"/>
      </w:pPr>
      <w:r>
        <w:t>5. Er segnet dir auch Korb und Krug</w:t>
      </w:r>
      <w:r>
        <w:br/>
        <w:t>und Truhe, Trog und Schrein.</w:t>
      </w:r>
      <w:r>
        <w:br/>
        <w:t>Ihm kann es keinen Tag genug</w:t>
      </w:r>
      <w:r>
        <w:br/>
        <w:t>an Segensfülle sein.</w:t>
      </w:r>
    </w:p>
    <w:p w14:paraId="3FCD5606" w14:textId="77777777" w:rsidR="00293FDE" w:rsidRDefault="00293FDE" w:rsidP="00293FDE">
      <w:pPr>
        <w:pStyle w:val="StandardWeb"/>
      </w:pPr>
      <w:r>
        <w:t>6. Er segnet deiner Bäume Frucht,</w:t>
      </w:r>
      <w:r>
        <w:br/>
        <w:t>dein Kind, dein Land, dein Vieh.</w:t>
      </w:r>
      <w:r>
        <w:br/>
        <w:t>Er segnet, was den Segen sucht.</w:t>
      </w:r>
      <w:r>
        <w:br/>
        <w:t>Die Gnade schlummert nie.</w:t>
      </w:r>
    </w:p>
    <w:p w14:paraId="4369FDF2" w14:textId="77777777" w:rsidR="00293FDE" w:rsidRDefault="00293FDE" w:rsidP="00293FDE">
      <w:pPr>
        <w:pStyle w:val="StandardWeb"/>
      </w:pPr>
      <w:r>
        <w:t>7. Er segnet, wenn du kommst und gehst;</w:t>
      </w:r>
      <w:r>
        <w:br/>
        <w:t>er segnet, was du planst.</w:t>
      </w:r>
      <w:r>
        <w:br/>
        <w:t>Er weiß auch, daß du’s nicht verstehst</w:t>
      </w:r>
      <w:r>
        <w:br/>
        <w:t>und oft nicht einmal ahnst.</w:t>
      </w:r>
    </w:p>
    <w:p w14:paraId="543FF79E" w14:textId="77777777" w:rsidR="00293FDE" w:rsidRDefault="00293FDE" w:rsidP="00293FDE">
      <w:pPr>
        <w:pStyle w:val="StandardWeb"/>
      </w:pPr>
      <w:r>
        <w:t>8. Und dennoch bleibt er ohn‘ Verdruß</w:t>
      </w:r>
      <w:r>
        <w:br/>
        <w:t>zum Segnen stets bereit,</w:t>
      </w:r>
      <w:r>
        <w:br/>
        <w:t>gibt auch des Regens milden Fluß,</w:t>
      </w:r>
      <w:r>
        <w:br/>
        <w:t>wenn Regen an der Zeit.</w:t>
      </w:r>
    </w:p>
    <w:p w14:paraId="350B45E9" w14:textId="77777777" w:rsidR="00293FDE" w:rsidRDefault="00293FDE" w:rsidP="00293FDE">
      <w:pPr>
        <w:pStyle w:val="StandardWeb"/>
      </w:pPr>
      <w:r>
        <w:t>9. Sein guter Schatz ist aufgetan,</w:t>
      </w:r>
      <w:r>
        <w:br/>
        <w:t>des Himmels ew’ges Reich.</w:t>
      </w:r>
      <w:r>
        <w:br/>
        <w:t>Zu segnen hebt er täglich an</w:t>
      </w:r>
      <w:r>
        <w:br/>
        <w:t>und bleibt sich immer gleich.</w:t>
      </w:r>
    </w:p>
    <w:p w14:paraId="0C85C980" w14:textId="77777777" w:rsidR="00293FDE" w:rsidRDefault="00293FDE" w:rsidP="00293FDE">
      <w:pPr>
        <w:pStyle w:val="StandardWeb"/>
      </w:pPr>
      <w:r>
        <w:t>10. Wer sich nach seinem Namen nennt,</w:t>
      </w:r>
      <w:r>
        <w:br/>
        <w:t>hat er zuvor erkannt.</w:t>
      </w:r>
      <w:r>
        <w:br/>
        <w:t>Er segnet, welche Schuld auch trennt,</w:t>
      </w:r>
      <w:r>
        <w:br/>
        <w:t>die Werke deiner Hand.</w:t>
      </w:r>
    </w:p>
    <w:p w14:paraId="038FDC6A" w14:textId="77777777" w:rsidR="00293FDE" w:rsidRDefault="00293FDE" w:rsidP="00293FDE">
      <w:pPr>
        <w:pStyle w:val="StandardWeb"/>
      </w:pPr>
      <w:r>
        <w:t>11. Die Hände, die zum Beten ruhn,</w:t>
      </w:r>
      <w:r>
        <w:br/>
        <w:t>die macht er stark zur Tat.</w:t>
      </w:r>
      <w:r>
        <w:br/>
        <w:t>Und was der Beter Hände tun,</w:t>
      </w:r>
      <w:r>
        <w:br/>
        <w:t>geschieht nach seinem Rat.</w:t>
      </w:r>
    </w:p>
    <w:p w14:paraId="410788BA" w14:textId="77777777" w:rsidR="00293FDE" w:rsidRDefault="00293FDE" w:rsidP="00293FDE">
      <w:pPr>
        <w:pStyle w:val="StandardWeb"/>
      </w:pPr>
      <w:r>
        <w:t>12. Der Tag ist seiner Höhe nah.</w:t>
      </w:r>
      <w:r>
        <w:br/>
        <w:t>Nun stärke Seel und Leib,</w:t>
      </w:r>
      <w:r>
        <w:br/>
        <w:t>daß, was an Segen er ersah,</w:t>
      </w:r>
      <w:r>
        <w:br/>
        <w:t>dir hier und dort verbleib.</w:t>
      </w:r>
    </w:p>
    <w:p w14:paraId="0C96274F" w14:textId="77777777" w:rsidR="00384292" w:rsidRDefault="00384292" w:rsidP="00384292">
      <w:pPr>
        <w:pStyle w:val="berschrift1"/>
      </w:pPr>
      <w:r>
        <w:rPr>
          <w:rStyle w:val="screen-reader-text"/>
        </w:rPr>
        <w:t>Die Menschenjahre dieser Erde</w:t>
      </w:r>
      <w:r>
        <w:t xml:space="preserve"> </w:t>
      </w:r>
    </w:p>
    <w:p w14:paraId="776EB10D" w14:textId="77777777" w:rsidR="00384292" w:rsidRDefault="00384292" w:rsidP="00384292">
      <w:pPr>
        <w:pStyle w:val="StandardWeb"/>
      </w:pPr>
      <w:r>
        <w:t>1. Die Menschenjahre dieser Erde</w:t>
      </w:r>
      <w:r>
        <w:br/>
        <w:t>sind alle nur ein tiefes Bild,</w:t>
      </w:r>
      <w:r>
        <w:br/>
        <w:t>das uns dein heiliges »Es werde!«</w:t>
      </w:r>
      <w:r>
        <w:br/>
        <w:t>am Anfang aller Zeit enthüllt.</w:t>
      </w:r>
      <w:r>
        <w:br/>
        <w:t>Allein in diesem Schöpfungswort</w:t>
      </w:r>
      <w:r>
        <w:br/>
        <w:t>besteht, was Menschen tun, noch fort.</w:t>
      </w:r>
    </w:p>
    <w:p w14:paraId="6C8B3821" w14:textId="77777777" w:rsidR="00384292" w:rsidRDefault="00384292" w:rsidP="00384292">
      <w:pPr>
        <w:pStyle w:val="StandardWeb"/>
      </w:pPr>
      <w:r>
        <w:t>2. Wir wissen nicht den Sinn, das Ende.</w:t>
      </w:r>
      <w:r>
        <w:br/>
        <w:t>Doch der Beginn ist offenbar.</w:t>
      </w:r>
      <w:r>
        <w:br/>
        <w:t>Nichts ist, was nicht in deine Hände</w:t>
      </w:r>
      <w:r>
        <w:br/>
        <w:t>am ersten Tag beschlossen war,</w:t>
      </w:r>
      <w:r>
        <w:br/>
        <w:t>und leben wir vom Ursprung her,</w:t>
      </w:r>
      <w:r>
        <w:br/>
        <w:t>bedrückt uns keine Zukunft mehr.</w:t>
      </w:r>
    </w:p>
    <w:p w14:paraId="33F5464C" w14:textId="77777777" w:rsidR="00384292" w:rsidRDefault="00384292" w:rsidP="00384292">
      <w:pPr>
        <w:pStyle w:val="StandardWeb"/>
      </w:pPr>
      <w:r>
        <w:t>3. In allen Ängsten unseres Handelns</w:t>
      </w:r>
      <w:r>
        <w:br/>
        <w:t>siegt immer noch dein ewiger Plan.</w:t>
      </w:r>
      <w:r>
        <w:br/>
        <w:t>In allen Wirren unseres Wandelns</w:t>
      </w:r>
      <w:r>
        <w:br/>
        <w:t>ziehst du noch immer deine Bahn.</w:t>
      </w:r>
      <w:r>
        <w:br/>
        <w:t>Und was wir leiden, was wir tun:</w:t>
      </w:r>
      <w:r>
        <w:br/>
        <w:t>Wir können nichts als in dir ruhn.</w:t>
      </w:r>
    </w:p>
    <w:p w14:paraId="63969245" w14:textId="77777777" w:rsidR="00384292" w:rsidRDefault="00384292" w:rsidP="00384292">
      <w:pPr>
        <w:pStyle w:val="StandardWeb"/>
      </w:pPr>
      <w:r>
        <w:t>4. Hast du uns Haus und Gut gegeben,</w:t>
      </w:r>
      <w:r>
        <w:br/>
        <w:t>hast du uns arm und leer gemacht,</w:t>
      </w:r>
      <w:r>
        <w:br/>
        <w:t>das milde und das harte Leben,</w:t>
      </w:r>
      <w:r>
        <w:br/>
        <w:t>sind beide, Herr, von dir bedacht.</w:t>
      </w:r>
      <w:r>
        <w:br/>
        <w:t>Was du uns nimmst, was du uns schenkst,</w:t>
      </w:r>
      <w:r>
        <w:br/>
        <w:t>verkündet uns, daß du uns lenkst.</w:t>
      </w:r>
    </w:p>
    <w:p w14:paraId="227657E8" w14:textId="77777777" w:rsidR="00384292" w:rsidRDefault="00384292" w:rsidP="00384292">
      <w:pPr>
        <w:pStyle w:val="StandardWeb"/>
      </w:pPr>
      <w:r>
        <w:t>5. Du läßt den einen durch Geschlechter</w:t>
      </w:r>
      <w:r>
        <w:br/>
        <w:t>von Kind zu Kindeskind bestehn.</w:t>
      </w:r>
      <w:r>
        <w:br/>
        <w:t>Den andern läßt du wie durch Wächter</w:t>
      </w:r>
      <w:r>
        <w:br/>
        <w:t>von allem abgetrennt vergehn.</w:t>
      </w:r>
      <w:r>
        <w:br/>
        <w:t>Durch Fülle und durch Einsamkeit</w:t>
      </w:r>
      <w:r>
        <w:br/>
        <w:t>machst du uns nur für dich bereit.</w:t>
      </w:r>
    </w:p>
    <w:p w14:paraId="311715E8" w14:textId="77777777" w:rsidR="00384292" w:rsidRDefault="00384292" w:rsidP="00384292">
      <w:pPr>
        <w:pStyle w:val="StandardWeb"/>
      </w:pPr>
      <w:r>
        <w:t>6. Auf Feldern, die sich fruchtbar wiegen,</w:t>
      </w:r>
      <w:r>
        <w:br/>
        <w:t>in kargem Halm auf armem Sand</w:t>
      </w:r>
      <w:r>
        <w:br/>
        <w:t>muß doch der gleiche Segen liegen:</w:t>
      </w:r>
      <w:r>
        <w:br/>
        <w:t>Du sätest sie mit deiner Hand.</w:t>
      </w:r>
      <w:r>
        <w:br/>
        <w:t>Und was du schickst, ob Glück, ob Angst,</w:t>
      </w:r>
      <w:r>
        <w:br/>
        <w:t>zeigt stets, wie du nach uns verlangst.</w:t>
      </w:r>
    </w:p>
    <w:p w14:paraId="5DB028B7" w14:textId="77777777" w:rsidR="00384292" w:rsidRDefault="00384292" w:rsidP="00384292">
      <w:pPr>
        <w:pStyle w:val="StandardWeb"/>
      </w:pPr>
      <w:r>
        <w:t>7. Der Lebensbaum im Garten Eden,</w:t>
      </w:r>
      <w:r>
        <w:br/>
        <w:t>der Dornbusch, der dich glühend sah,</w:t>
      </w:r>
      <w:r>
        <w:br/>
        <w:t>sind beide nur das eine Reden:</w:t>
      </w:r>
      <w:r>
        <w:br/>
        <w:t>Der Herr ist unablässig nah.</w:t>
      </w:r>
      <w:r>
        <w:br/>
        <w:t>Und alles, was der Mensch vollbringt,</w:t>
      </w:r>
      <w:r>
        <w:br/>
        <w:t>ist Antwort, die dein Ruf erzwingt.</w:t>
      </w:r>
    </w:p>
    <w:p w14:paraId="2648D0B6" w14:textId="77777777" w:rsidR="00063D32" w:rsidRDefault="00063D32" w:rsidP="00063D32">
      <w:pPr>
        <w:pStyle w:val="berschrift1"/>
      </w:pPr>
      <w:r>
        <w:rPr>
          <w:rStyle w:val="screen-reader-text"/>
        </w:rPr>
        <w:t>Du bist als Stern uns aufgegangen</w:t>
      </w:r>
      <w:r>
        <w:t xml:space="preserve"> </w:t>
      </w:r>
    </w:p>
    <w:p w14:paraId="527BA431" w14:textId="77777777" w:rsidR="00063D32" w:rsidRDefault="00063D32" w:rsidP="00063D32">
      <w:pPr>
        <w:pStyle w:val="StandardWeb"/>
      </w:pPr>
      <w:r>
        <w:t>1. Du bist als Stern uns aufgegangen,</w:t>
      </w:r>
      <w:r>
        <w:br/>
        <w:t>von Anfang an als Glanz genaht.</w:t>
      </w:r>
      <w:r>
        <w:br/>
        <w:t>Und wir, von Dunkelheit umfangen,</w:t>
      </w:r>
      <w:r>
        <w:br/>
        <w:t>erblicken plötzlich einen Pfad.</w:t>
      </w:r>
      <w:r>
        <w:br/>
        <w:t>Dem Schein, der aus den Wolken brach,</w:t>
      </w:r>
      <w:r>
        <w:br/>
        <w:t>gingen wir sehnend nach.</w:t>
      </w:r>
    </w:p>
    <w:p w14:paraId="6C56CFFA" w14:textId="77777777" w:rsidR="00063D32" w:rsidRDefault="00063D32" w:rsidP="00063D32">
      <w:pPr>
        <w:pStyle w:val="StandardWeb"/>
      </w:pPr>
      <w:r>
        <w:t>2. Am Ende unserer weiten Fahrten</w:t>
      </w:r>
      <w:r>
        <w:br/>
        <w:t>gabst du uns in dem Stalle Rast.</w:t>
      </w:r>
      <w:r>
        <w:br/>
        <w:t>Was Stroh und Krippe offenbarten,</w:t>
      </w:r>
      <w:r>
        <w:br/>
        <w:t>ward voll Erstaunen nur erfaßt.</w:t>
      </w:r>
      <w:r>
        <w:br/>
        <w:t>Die Zeichen blieben nicht mehr Bild,</w:t>
      </w:r>
      <w:r>
        <w:br/>
        <w:t>Verheißung war erfüllt.</w:t>
      </w:r>
    </w:p>
    <w:p w14:paraId="5975A467" w14:textId="77777777" w:rsidR="00063D32" w:rsidRDefault="00063D32" w:rsidP="00063D32">
      <w:pPr>
        <w:pStyle w:val="StandardWeb"/>
      </w:pPr>
      <w:r>
        <w:t>3. Und über Stall und Stern und Hirten</w:t>
      </w:r>
      <w:r>
        <w:br/>
        <w:t>wuchs Golgatha, dein Berg, empor.</w:t>
      </w:r>
      <w:r>
        <w:br/>
        <w:t>Nah vor den Augen der Verirrten</w:t>
      </w:r>
      <w:r>
        <w:br/>
        <w:t>trat aus der Nacht dein Kreuz hervor.</w:t>
      </w:r>
      <w:r>
        <w:br/>
        <w:t>Dort neigtest du für uns dein Haupt.</w:t>
      </w:r>
      <w:r>
        <w:br/>
        <w:t>Da haben wir geglaubt.</w:t>
      </w:r>
    </w:p>
    <w:p w14:paraId="1130E38E" w14:textId="77777777" w:rsidR="00063D32" w:rsidRDefault="00063D32" w:rsidP="00063D32">
      <w:pPr>
        <w:pStyle w:val="StandardWeb"/>
      </w:pPr>
      <w:r>
        <w:t>4. Vor deines Felsengrabes Höhlung</w:t>
      </w:r>
      <w:r>
        <w:br/>
        <w:t>ward hart und schwer ein Stein gestemmt.</w:t>
      </w:r>
      <w:r>
        <w:br/>
        <w:t>Am Morgen kamen wir zur Ölung</w:t>
      </w:r>
      <w:r>
        <w:br/>
        <w:t>und fanden nur dein Totenhemd.</w:t>
      </w:r>
      <w:r>
        <w:br/>
        <w:t>Kein Fels hat deinen Weg gewehrt.</w:t>
      </w:r>
      <w:r>
        <w:br/>
        <w:t>Wir folgten, Herr, bekehrt.</w:t>
      </w:r>
    </w:p>
    <w:p w14:paraId="1B9673CA" w14:textId="77777777" w:rsidR="00063D32" w:rsidRDefault="00063D32" w:rsidP="00063D32">
      <w:pPr>
        <w:pStyle w:val="StandardWeb"/>
      </w:pPr>
      <w:r>
        <w:t>5. In deines Herzens offene Wunde</w:t>
      </w:r>
      <w:r>
        <w:br/>
        <w:t>hast selbst du unsere Hand gelegt,</w:t>
      </w:r>
      <w:r>
        <w:br/>
        <w:t>uns bis zu deiner Abschiedsstunde</w:t>
      </w:r>
      <w:r>
        <w:br/>
        <w:t>mit Brot und Wein bei dir gehegt.</w:t>
      </w:r>
      <w:r>
        <w:br/>
        <w:t>Die Wolke, die dich aufwärts nahm,</w:t>
      </w:r>
      <w:r>
        <w:br/>
        <w:t>trug uns aus Angst und Scham.</w:t>
      </w:r>
    </w:p>
    <w:p w14:paraId="75E4BE82" w14:textId="77777777" w:rsidR="00063D32" w:rsidRDefault="00063D32" w:rsidP="00063D32">
      <w:pPr>
        <w:pStyle w:val="StandardWeb"/>
      </w:pPr>
      <w:r>
        <w:t>6. Als eine Taube, lichtumflossen,</w:t>
      </w:r>
      <w:r>
        <w:br/>
        <w:t>hast du dich sanft herabgesenkt,</w:t>
      </w:r>
      <w:r>
        <w:br/>
        <w:t>uns mit dem Feuerglanz begossen</w:t>
      </w:r>
      <w:r>
        <w:br/>
        <w:t>und die Verlassenen beschenkt.</w:t>
      </w:r>
      <w:r>
        <w:br/>
        <w:t>Denn weil der Himmel offensteht,</w:t>
      </w:r>
      <w:r>
        <w:br/>
        <w:t>gabst du uns das Gebet.</w:t>
      </w:r>
    </w:p>
    <w:p w14:paraId="636D6EEB" w14:textId="77777777" w:rsidR="00063D32" w:rsidRDefault="00063D32" w:rsidP="00063D32">
      <w:pPr>
        <w:pStyle w:val="StandardWeb"/>
      </w:pPr>
      <w:r>
        <w:t>7. Durch Stern und Krippe, Kreuz und Taube,</w:t>
      </w:r>
      <w:r>
        <w:br/>
        <w:t>durch Fels und Wolke, Brot und Wein</w:t>
      </w:r>
      <w:r>
        <w:br/>
        <w:t>dringt unaufhörlich unser Glaube</w:t>
      </w:r>
      <w:r>
        <w:br/>
        <w:t>nur tiefer in dein Wort hinein.</w:t>
      </w:r>
      <w:r>
        <w:br/>
        <w:t>Kein Jahr vor unserer Zeit verflieht,</w:t>
      </w:r>
      <w:r>
        <w:br/>
        <w:t>das dich nicht kommen sieht.</w:t>
      </w:r>
    </w:p>
    <w:p w14:paraId="4EDEBE68" w14:textId="77777777" w:rsidR="00741736" w:rsidRDefault="00741736" w:rsidP="00741736">
      <w:pPr>
        <w:pStyle w:val="berschrift1"/>
      </w:pPr>
      <w:r>
        <w:rPr>
          <w:rStyle w:val="screen-reader-text"/>
        </w:rPr>
        <w:t>Du Kind, zu dieser heil’gen Zeit</w:t>
      </w:r>
      <w:r>
        <w:t xml:space="preserve"> </w:t>
      </w:r>
    </w:p>
    <w:p w14:paraId="523B7CB3" w14:textId="77777777" w:rsidR="00741736" w:rsidRDefault="00741736" w:rsidP="00741736">
      <w:pPr>
        <w:pStyle w:val="StandardWeb"/>
      </w:pPr>
      <w:r>
        <w:t>1. Du Kind, zu dieser heil’gen Zeit</w:t>
      </w:r>
      <w:r>
        <w:br/>
        <w:t>gedenken wir auch an dein Leid,</w:t>
      </w:r>
      <w:r>
        <w:br/>
        <w:t>das wir zu dieser späten Nacht</w:t>
      </w:r>
      <w:r>
        <w:br/>
        <w:t>durch unsre Schuld auf dich gebracht.</w:t>
      </w:r>
      <w:r>
        <w:br/>
        <w:t>Kyrieleison.</w:t>
      </w:r>
    </w:p>
    <w:p w14:paraId="4F2BCA2D" w14:textId="77777777" w:rsidR="00741736" w:rsidRDefault="00741736" w:rsidP="00741736">
      <w:pPr>
        <w:pStyle w:val="StandardWeb"/>
      </w:pPr>
      <w:r>
        <w:t>2. Die Welt ist heut voll Freudenhall.</w:t>
      </w:r>
      <w:r>
        <w:br/>
        <w:t>Du aber liegst im armen Stall.</w:t>
      </w:r>
      <w:r>
        <w:br/>
        <w:t>Dein Urteilsspruch ist längst gefällt,</w:t>
      </w:r>
      <w:r>
        <w:br/>
        <w:t>das Kreuz ist dir schon aufgestellt.</w:t>
      </w:r>
      <w:r>
        <w:br/>
        <w:t>Kyrieleison.</w:t>
      </w:r>
    </w:p>
    <w:p w14:paraId="5DF7F072" w14:textId="77777777" w:rsidR="00741736" w:rsidRDefault="00741736" w:rsidP="00741736">
      <w:pPr>
        <w:pStyle w:val="StandardWeb"/>
      </w:pPr>
      <w:r>
        <w:t>3. Die Welt liegt heut im Freudenlicht.</w:t>
      </w:r>
      <w:r>
        <w:br/>
        <w:t>Dein aber harret das Gericht.</w:t>
      </w:r>
      <w:r>
        <w:br/>
        <w:t>Dein Elend wendet keiner ab.</w:t>
      </w:r>
      <w:r>
        <w:br/>
        <w:t>Vor deiner Krippe gähnt das Grab.</w:t>
      </w:r>
      <w:r>
        <w:br/>
        <w:t>Kyrieleison.</w:t>
      </w:r>
    </w:p>
    <w:p w14:paraId="0BD025ED" w14:textId="77777777" w:rsidR="00741736" w:rsidRDefault="00741736" w:rsidP="00741736">
      <w:pPr>
        <w:pStyle w:val="StandardWeb"/>
      </w:pPr>
      <w:r>
        <w:t>4. Die Welt ist heut an Liedern reich.</w:t>
      </w:r>
      <w:r>
        <w:br/>
        <w:t>Dich aber bettet keiner weich</w:t>
      </w:r>
      <w:r>
        <w:br/>
        <w:t>und singt dich ein zu lindem Schlaf.</w:t>
      </w:r>
      <w:r>
        <w:br/>
        <w:t>Wir häuften auf dich unsre Straf.</w:t>
      </w:r>
      <w:r>
        <w:br/>
        <w:t>Kyrieleison.</w:t>
      </w:r>
    </w:p>
    <w:p w14:paraId="4B4BA6C6" w14:textId="77777777" w:rsidR="00741736" w:rsidRDefault="00741736" w:rsidP="00741736">
      <w:pPr>
        <w:pStyle w:val="StandardWeb"/>
      </w:pPr>
      <w:r>
        <w:t>5. Wenn wir mit dir einst aufersteh’n</w:t>
      </w:r>
      <w:r>
        <w:br/>
        <w:t>und dich von Angesichte sehn,</w:t>
      </w:r>
      <w:r>
        <w:br/>
        <w:t>dann erst ist ohne Bitterkeit</w:t>
      </w:r>
      <w:r>
        <w:br/>
        <w:t>das Herz uns zum Gesange weit.</w:t>
      </w:r>
      <w:r>
        <w:br/>
        <w:t>Hosianna.</w:t>
      </w:r>
    </w:p>
    <w:p w14:paraId="44FA6463" w14:textId="3A4712D5" w:rsidR="00741736" w:rsidRDefault="00741736" w:rsidP="00741736">
      <w:pPr>
        <w:pStyle w:val="berschrift1"/>
        <w:rPr>
          <w:szCs w:val="36"/>
        </w:rPr>
      </w:pPr>
      <w:r w:rsidRPr="00741736">
        <w:t>Einer neuen Zeit</w:t>
      </w:r>
      <w:r>
        <w:t xml:space="preserve"> </w:t>
      </w:r>
    </w:p>
    <w:p w14:paraId="2F8FB3CC" w14:textId="77777777" w:rsidR="00741736" w:rsidRDefault="00741736" w:rsidP="00741736">
      <w:pPr>
        <w:pStyle w:val="StandardWeb"/>
      </w:pPr>
      <w:r>
        <w:t>Ich bin kein Anfang, keine Mitte.</w:t>
      </w:r>
      <w:r>
        <w:br/>
        <w:t>Ich bin der Mensch, der seine Schritte</w:t>
      </w:r>
      <w:r>
        <w:br/>
        <w:t>zu einem weiten Abschluß lenkt.</w:t>
      </w:r>
    </w:p>
    <w:p w14:paraId="36F15401" w14:textId="77777777" w:rsidR="00741736" w:rsidRDefault="00741736" w:rsidP="00741736">
      <w:pPr>
        <w:pStyle w:val="StandardWeb"/>
      </w:pPr>
      <w:r>
        <w:t>Ich wachse in ein klares Ende</w:t>
      </w:r>
      <w:r>
        <w:br/>
        <w:t>und bin in die Jahrtausendwende</w:t>
      </w:r>
      <w:r>
        <w:br/>
        <w:t>vor ihrem Anbruch ganz versenkt.</w:t>
      </w:r>
    </w:p>
    <w:p w14:paraId="63307B5C" w14:textId="77777777" w:rsidR="00741736" w:rsidRDefault="00741736" w:rsidP="00741736">
      <w:pPr>
        <w:pStyle w:val="StandardWeb"/>
      </w:pPr>
      <w:r>
        <w:t>Sooft sich meine Augen schließen,</w:t>
      </w:r>
      <w:r>
        <w:br/>
        <w:t>will eine Zeit zur Mündung fließen,</w:t>
      </w:r>
      <w:r>
        <w:br/>
        <w:t>die Gott ihr vorgezeichnet hält.</w:t>
      </w:r>
    </w:p>
    <w:p w14:paraId="55F95FD2" w14:textId="77777777" w:rsidR="00741736" w:rsidRDefault="00741736" w:rsidP="00741736">
      <w:pPr>
        <w:pStyle w:val="StandardWeb"/>
      </w:pPr>
      <w:r>
        <w:t>Ich soll beschließen, nicht beginnen,</w:t>
      </w:r>
      <w:r>
        <w:br/>
        <w:t>und muß aus Gottes Händen rinnen,</w:t>
      </w:r>
      <w:r>
        <w:br/>
        <w:t>bevor er neu sein Feld bestellt.</w:t>
      </w:r>
    </w:p>
    <w:p w14:paraId="5ADDEE9A" w14:textId="77777777" w:rsidR="00741736" w:rsidRDefault="00741736" w:rsidP="00741736">
      <w:pPr>
        <w:pStyle w:val="StandardWeb"/>
      </w:pPr>
      <w:r>
        <w:t>Er will die volle Stunde schlagen.</w:t>
      </w:r>
      <w:r>
        <w:br/>
        <w:t>Ich werde es den Menschen sagen</w:t>
      </w:r>
      <w:r>
        <w:br/>
        <w:t>auf meinem Gang durch seine Welt.</w:t>
      </w:r>
    </w:p>
    <w:p w14:paraId="0A6CEE65" w14:textId="77777777" w:rsidR="00293FDE" w:rsidRDefault="00293FDE" w:rsidP="00293FDE">
      <w:pPr>
        <w:pStyle w:val="berschrift1"/>
      </w:pPr>
      <w:r>
        <w:rPr>
          <w:rStyle w:val="screen-reader-text"/>
        </w:rPr>
        <w:t>Er weckt mich alle Morgen</w:t>
      </w:r>
      <w:r>
        <w:t xml:space="preserve"> </w:t>
      </w:r>
    </w:p>
    <w:p w14:paraId="10024580" w14:textId="77777777" w:rsidR="00293FDE" w:rsidRDefault="00293FDE" w:rsidP="00293FDE">
      <w:pPr>
        <w:pStyle w:val="StandardWeb"/>
      </w:pPr>
      <w:r>
        <w:t>1. Er weckt mich alle Morgen;</w:t>
      </w:r>
      <w:r>
        <w:br/>
        <w:t>er weckt mir selbst das Ohr.</w:t>
      </w:r>
      <w:r>
        <w:br/>
        <w:t>Gott hält sich nicht verborgen,</w:t>
      </w:r>
      <w:r>
        <w:br/>
        <w:t>führt mir den Tag empor,</w:t>
      </w:r>
      <w:r>
        <w:br/>
        <w:t>daß ich mit seinem Worte</w:t>
      </w:r>
      <w:r>
        <w:br/>
        <w:t>begrüß‘ das neue Licht.</w:t>
      </w:r>
      <w:r>
        <w:br/>
        <w:t>Schon an der Dämmerung Pforte</w:t>
      </w:r>
      <w:r>
        <w:br/>
        <w:t>ist er mir nah und spricht.</w:t>
      </w:r>
    </w:p>
    <w:p w14:paraId="42310ACE" w14:textId="77777777" w:rsidR="00293FDE" w:rsidRDefault="00293FDE" w:rsidP="00293FDE">
      <w:pPr>
        <w:pStyle w:val="StandardWeb"/>
      </w:pPr>
      <w:r>
        <w:t>2. Er spricht wie an dem Tage,</w:t>
      </w:r>
      <w:r>
        <w:br/>
        <w:t>da er die Welt erschuf.</w:t>
      </w:r>
      <w:r>
        <w:br/>
        <w:t>Da schweigen Angst und Klage;</w:t>
      </w:r>
      <w:r>
        <w:br/>
        <w:t>nichts gilt mehr als sein Ruf!</w:t>
      </w:r>
      <w:r>
        <w:br/>
        <w:t>Das Wort der ewigen Treue,</w:t>
      </w:r>
      <w:r>
        <w:br/>
        <w:t>die Gott uns Menschen schwört,</w:t>
      </w:r>
      <w:r>
        <w:br/>
        <w:t>erfahre ich aufs neue</w:t>
      </w:r>
      <w:r>
        <w:br/>
        <w:t>so wie ein Jünger hört.</w:t>
      </w:r>
    </w:p>
    <w:p w14:paraId="6E78495D" w14:textId="77777777" w:rsidR="00293FDE" w:rsidRDefault="00293FDE" w:rsidP="00293FDE">
      <w:pPr>
        <w:pStyle w:val="StandardWeb"/>
      </w:pPr>
      <w:r>
        <w:t>3. Er will, daß ich mich füge.</w:t>
      </w:r>
      <w:r>
        <w:br/>
        <w:t>Ich gehe nicht zurück.</w:t>
      </w:r>
      <w:r>
        <w:br/>
        <w:t>Hab‘ nur in ihm Genüge,</w:t>
      </w:r>
      <w:r>
        <w:br/>
        <w:t>in seinem Wort mein Glück.</w:t>
      </w:r>
      <w:r>
        <w:br/>
        <w:t>Ich werde nicht zuschanden,</w:t>
      </w:r>
      <w:r>
        <w:br/>
        <w:t>wenn ich nur ihn vernehm‘:</w:t>
      </w:r>
      <w:r>
        <w:br/>
        <w:t>Gott löst mich aus den Banden!</w:t>
      </w:r>
      <w:r>
        <w:br/>
        <w:t>Gott macht mich ihm genehm!</w:t>
      </w:r>
    </w:p>
    <w:p w14:paraId="17A36E66" w14:textId="77777777" w:rsidR="00293FDE" w:rsidRDefault="00293FDE" w:rsidP="00293FDE">
      <w:pPr>
        <w:pStyle w:val="StandardWeb"/>
      </w:pPr>
      <w:r>
        <w:t>4. Er ist mir täglich nahe</w:t>
      </w:r>
      <w:r>
        <w:br/>
        <w:t>und spricht mich selbst gerecht.</w:t>
      </w:r>
      <w:r>
        <w:br/>
        <w:t>Was ich von ihm empfahe,</w:t>
      </w:r>
      <w:r>
        <w:br/>
        <w:t>gibt sonst kein Herr dem Knecht.</w:t>
      </w:r>
      <w:r>
        <w:br/>
        <w:t>Wie wohl hat’s hier der Sklave –</w:t>
      </w:r>
      <w:r>
        <w:br/>
        <w:t>der Herr hält sich bereit,</w:t>
      </w:r>
      <w:r>
        <w:br/>
        <w:t>daß er ihn aus dem Schlafe</w:t>
      </w:r>
      <w:r>
        <w:br/>
        <w:t>zu seinem Dienst geleit‘!</w:t>
      </w:r>
    </w:p>
    <w:p w14:paraId="73CEEB09" w14:textId="77777777" w:rsidR="00293FDE" w:rsidRDefault="00293FDE" w:rsidP="00293FDE">
      <w:pPr>
        <w:pStyle w:val="StandardWeb"/>
      </w:pPr>
      <w:r>
        <w:t>5. Er will mich früh umhüllen</w:t>
      </w:r>
      <w:r>
        <w:br/>
        <w:t>mit seinem Wort und Licht,</w:t>
      </w:r>
      <w:r>
        <w:br/>
        <w:t>verheißen und erfüllen,</w:t>
      </w:r>
      <w:r>
        <w:br/>
        <w:t>damit mir nichts gebricht;</w:t>
      </w:r>
      <w:r>
        <w:br/>
        <w:t>will vollen Lohn mir zahlen,</w:t>
      </w:r>
      <w:r>
        <w:br/>
        <w:t>fragt nicht, ob ich versag‘.</w:t>
      </w:r>
      <w:r>
        <w:br/>
        <w:t>Sein Wort will helle strahlen,</w:t>
      </w:r>
      <w:r>
        <w:br/>
        <w:t>wie dunkel auch der Tag!</w:t>
      </w:r>
    </w:p>
    <w:p w14:paraId="7C47A037" w14:textId="4300A3B9" w:rsidR="00293FDE" w:rsidRDefault="00293FDE" w:rsidP="00293FDE">
      <w:pPr>
        <w:pStyle w:val="berschrift1"/>
      </w:pPr>
      <w:r>
        <w:rPr>
          <w:rStyle w:val="screen-reader-text"/>
        </w:rPr>
        <w:t>Freuet euch im Herren allewege!</w:t>
      </w:r>
      <w:r>
        <w:t xml:space="preserve"> </w:t>
      </w:r>
    </w:p>
    <w:p w14:paraId="62DA51BE" w14:textId="77777777" w:rsidR="00293FDE" w:rsidRDefault="00293FDE" w:rsidP="00293FDE">
      <w:pPr>
        <w:pStyle w:val="StandardWeb"/>
      </w:pPr>
      <w:r>
        <w:t>1. Freuet euch im Herren allewege!</w:t>
      </w:r>
      <w:r>
        <w:br/>
        <w:t>Abermals vernehmt es: Freuet euch!</w:t>
      </w:r>
      <w:r>
        <w:br/>
        <w:t>Daß er Hand in Hand zum Bund euch lege,</w:t>
      </w:r>
      <w:r>
        <w:br/>
        <w:t>neigt sich Gott zu euch vom Himmelreich.</w:t>
      </w:r>
      <w:r>
        <w:br/>
        <w:t>Eure Liebe, die euch hier verbindet,</w:t>
      </w:r>
      <w:r>
        <w:br/>
        <w:t>ist von seiner Liebeshuld verklärt.</w:t>
      </w:r>
      <w:r>
        <w:br/>
        <w:t>Wo in Gott der Mensch zum Menschen findet,</w:t>
      </w:r>
      <w:r>
        <w:br/>
        <w:t>ist der Segen stets noch eingekehrt.</w:t>
      </w:r>
    </w:p>
    <w:p w14:paraId="6C7ED849" w14:textId="77777777" w:rsidR="00293FDE" w:rsidRDefault="00293FDE" w:rsidP="00293FDE">
      <w:pPr>
        <w:pStyle w:val="StandardWeb"/>
      </w:pPr>
      <w:r>
        <w:t>2. Laßt die Lindigkeit, die ihr erfahren,</w:t>
      </w:r>
      <w:r>
        <w:br/>
        <w:t>kund sein allen Menschen, die ihr zählt.</w:t>
      </w:r>
      <w:r>
        <w:br/>
        <w:t>Kündet fortan von dem Wunderbaren,</w:t>
      </w:r>
      <w:r>
        <w:br/>
        <w:t>das in dieser Stunde euch beseelt.</w:t>
      </w:r>
      <w:r>
        <w:br/>
        <w:t>Euer Gott ist unter euch getreten!</w:t>
      </w:r>
      <w:r>
        <w:br/>
        <w:t>Segnend war er euren Herzen nah!</w:t>
      </w:r>
      <w:r>
        <w:br/>
        <w:t>Ja, in euren Taten und Gebeten</w:t>
      </w:r>
      <w:r>
        <w:br/>
        <w:t>sei bezeugt, was euch von ihm geschah.</w:t>
      </w:r>
    </w:p>
    <w:p w14:paraId="593C68CC" w14:textId="77777777" w:rsidR="00293FDE" w:rsidRDefault="00293FDE" w:rsidP="00293FDE">
      <w:pPr>
        <w:pStyle w:val="StandardWeb"/>
      </w:pPr>
      <w:r>
        <w:t>3. Sorget nichts! Vielmehr in allen Dingen</w:t>
      </w:r>
      <w:r>
        <w:br/>
        <w:t>dürft ihr alles, was euch je bedrängt,</w:t>
      </w:r>
      <w:r>
        <w:br/>
        <w:t>in Gebet und Flehen vor ihn bringen,</w:t>
      </w:r>
      <w:r>
        <w:br/>
        <w:t>der als Vater hört, als König schenkt.</w:t>
      </w:r>
      <w:r>
        <w:br/>
        <w:t>Sorget nichts! Ihr kennt den Wundertäter!</w:t>
      </w:r>
      <w:r>
        <w:br/>
        <w:t>Er weiß alles, was ihr hofft und bangt!</w:t>
      </w:r>
      <w:r>
        <w:br/>
        <w:t>Der Mensch tritt vor Gott als rechter Beter,</w:t>
      </w:r>
      <w:r>
        <w:br/>
        <w:t>der im Bitten schon voll Freude dankt.</w:t>
      </w:r>
    </w:p>
    <w:p w14:paraId="7D8D32BF" w14:textId="77777777" w:rsidR="00293FDE" w:rsidRDefault="00293FDE" w:rsidP="00293FDE">
      <w:pPr>
        <w:pStyle w:val="StandardWeb"/>
      </w:pPr>
      <w:r>
        <w:t>4. Und der Friede Gottes, welcher höher</w:t>
      </w:r>
      <w:r>
        <w:br/>
        <w:t>als Vernunft und Erdenweisheit ist,</w:t>
      </w:r>
      <w:r>
        <w:br/>
        <w:t>sei in eurem Bund euch täglich näher</w:t>
      </w:r>
      <w:r>
        <w:br/>
        <w:t>und bewahre euch in Jesus Christ.</w:t>
      </w:r>
      <w:r>
        <w:br/>
        <w:t>Er bewahre euer Herz und Sinne!</w:t>
      </w:r>
      <w:r>
        <w:br/>
        <w:t>Gottes Friede sei euch zum Geleit!</w:t>
      </w:r>
      <w:r>
        <w:br/>
        <w:t>Er sei mit euch heute zum Beginne;</w:t>
      </w:r>
      <w:r>
        <w:br/>
        <w:t>er vollende euch in Ewigkeit!</w:t>
      </w:r>
    </w:p>
    <w:p w14:paraId="2CE0C505" w14:textId="77777777" w:rsidR="00293FDE" w:rsidRDefault="00293FDE" w:rsidP="00293FDE">
      <w:pPr>
        <w:pStyle w:val="StandardWeb"/>
      </w:pPr>
      <w:r>
        <w:t>5. Freut euch. Doch die Freude aller Frommen</w:t>
      </w:r>
      <w:r>
        <w:br/>
        <w:t>kenne auch der Freude tiefsten Grund.</w:t>
      </w:r>
      <w:r>
        <w:br/>
        <w:t>Gott wird einst in Christus wiederkommen!</w:t>
      </w:r>
      <w:r>
        <w:br/>
        <w:t>Dann erfüllt sich erst der letzte Bund!</w:t>
      </w:r>
      <w:r>
        <w:br/>
        <w:t>Er, der nah war, wird noch einmal nahen.</w:t>
      </w:r>
      <w:r>
        <w:br/>
        <w:t>Seine Herrschaft wird ohn Ende sein.</w:t>
      </w:r>
      <w:r>
        <w:br/>
        <w:t>Die sein Reich schon hier im Glauben sahen,</w:t>
      </w:r>
      <w:r>
        <w:br/>
        <w:t>holt der König dann mit Ehren ein.</w:t>
      </w:r>
    </w:p>
    <w:p w14:paraId="1D5B0F58" w14:textId="77777777" w:rsidR="00293FDE" w:rsidRDefault="00293FDE" w:rsidP="00293FDE">
      <w:pPr>
        <w:pStyle w:val="berschrift1"/>
        <w:rPr>
          <w:szCs w:val="36"/>
        </w:rPr>
      </w:pPr>
      <w:r w:rsidRPr="00293FDE">
        <w:t>Gott fährt mit Jauchzen auf</w:t>
      </w:r>
      <w:r>
        <w:t xml:space="preserve"> </w:t>
      </w:r>
    </w:p>
    <w:p w14:paraId="496867FA" w14:textId="77777777" w:rsidR="00293FDE" w:rsidRDefault="00293FDE" w:rsidP="00293FDE">
      <w:pPr>
        <w:pStyle w:val="StandardWeb"/>
      </w:pPr>
      <w:r>
        <w:t>1. Gott fährt mit Jauchzen auf,</w:t>
      </w:r>
      <w:r>
        <w:br/>
        <w:t>mit hellem Jubeltone!</w:t>
      </w:r>
      <w:r>
        <w:br/>
        <w:t>Nun, Welt, nimm deinen Lauf!</w:t>
      </w:r>
      <w:r>
        <w:br/>
        <w:t>Wir sind bei Gott dem Sohne,</w:t>
      </w:r>
      <w:r>
        <w:br/>
        <w:t>wo er ein König ist!</w:t>
      </w:r>
    </w:p>
    <w:p w14:paraId="4569C6D3" w14:textId="77777777" w:rsidR="00293FDE" w:rsidRDefault="00293FDE" w:rsidP="00293FDE">
      <w:pPr>
        <w:pStyle w:val="StandardWeb"/>
      </w:pPr>
      <w:r>
        <w:t>2. Lobsinget Gott, lobsingt!</w:t>
      </w:r>
      <w:r>
        <w:br/>
        <w:t>Wir sollen ewig leben!</w:t>
      </w:r>
      <w:r>
        <w:br/>
        <w:t>Was uns auch niederzwingt,</w:t>
      </w:r>
      <w:r>
        <w:br/>
        <w:t>er will uns hoch erheben.</w:t>
      </w:r>
      <w:r>
        <w:br/>
        <w:t>Gefällt ist Satans List!</w:t>
      </w:r>
    </w:p>
    <w:p w14:paraId="05FD60CD" w14:textId="77777777" w:rsidR="00293FDE" w:rsidRDefault="00293FDE" w:rsidP="00293FDE">
      <w:pPr>
        <w:pStyle w:val="StandardWeb"/>
      </w:pPr>
      <w:r>
        <w:t>3. Er hat sich sehr erhöht!</w:t>
      </w:r>
      <w:r>
        <w:br/>
        <w:t>Der an dem Kreuz gehangen,</w:t>
      </w:r>
      <w:r>
        <w:br/>
        <w:t>herrscht voller Majestät</w:t>
      </w:r>
      <w:r>
        <w:br/>
        <w:t>und trägt nach dir Verlangen,</w:t>
      </w:r>
      <w:r>
        <w:br/>
        <w:t>der du gefallen bist!</w:t>
      </w:r>
    </w:p>
    <w:p w14:paraId="64774B46" w14:textId="77777777" w:rsidR="00293FDE" w:rsidRDefault="00293FDE" w:rsidP="00293FDE">
      <w:pPr>
        <w:pStyle w:val="StandardWeb"/>
      </w:pPr>
      <w:r>
        <w:t>4. Welch Dunkel uns auch hält,</w:t>
      </w:r>
      <w:r>
        <w:br/>
        <w:t>sein Licht hat uns getroffen!</w:t>
      </w:r>
      <w:r>
        <w:br/>
        <w:t>Hoch über aller Welt</w:t>
      </w:r>
      <w:r>
        <w:br/>
        <w:t>steht nun der Himmel offen.</w:t>
      </w:r>
      <w:r>
        <w:br/>
        <w:t>Gelobt sei Jesus Christ!</w:t>
      </w:r>
    </w:p>
    <w:p w14:paraId="40634E6C" w14:textId="77777777" w:rsidR="00741736" w:rsidRDefault="00741736" w:rsidP="00741736">
      <w:pPr>
        <w:pStyle w:val="berschrift1"/>
      </w:pPr>
      <w:r>
        <w:rPr>
          <w:rStyle w:val="screen-reader-text"/>
        </w:rPr>
        <w:t>Gott Vater, du hast deinen Namen</w:t>
      </w:r>
      <w:r>
        <w:t xml:space="preserve"> </w:t>
      </w:r>
    </w:p>
    <w:p w14:paraId="3CC4679E" w14:textId="77777777" w:rsidR="00741736" w:rsidRDefault="00741736" w:rsidP="00741736">
      <w:pPr>
        <w:pStyle w:val="StandardWeb"/>
      </w:pPr>
      <w:r>
        <w:t>1. Gott Vater, du hast deinen Namen</w:t>
      </w:r>
      <w:r>
        <w:br/>
        <w:t>in deinem lieben Sohn verklärt</w:t>
      </w:r>
      <w:r>
        <w:br/>
        <w:t>und uns, sooft wir zu dir kamen,</w:t>
      </w:r>
      <w:r>
        <w:br/>
        <w:t>die Vatergnade neu gewährt.</w:t>
      </w:r>
    </w:p>
    <w:p w14:paraId="55C7DED4" w14:textId="77777777" w:rsidR="00741736" w:rsidRDefault="00741736" w:rsidP="00741736">
      <w:pPr>
        <w:pStyle w:val="StandardWeb"/>
      </w:pPr>
      <w:r>
        <w:t>2. So rufe dieses Kind mit Namen,</w:t>
      </w:r>
      <w:r>
        <w:br/>
        <w:t>das nun nach deinem Sohne heißt.</w:t>
      </w:r>
      <w:r>
        <w:br/>
        <w:t>Wir glauben, du Dreiein’ger! Amen!</w:t>
      </w:r>
      <w:r>
        <w:br/>
        <w:t>Zum Wasser gabst du Wort und Geist.</w:t>
      </w:r>
    </w:p>
    <w:p w14:paraId="6FBC6153" w14:textId="77777777" w:rsidR="00741736" w:rsidRDefault="00741736" w:rsidP="00741736">
      <w:pPr>
        <w:pStyle w:val="StandardWeb"/>
      </w:pPr>
      <w:r>
        <w:t>3. Erhalte uns bei deinem Namen!</w:t>
      </w:r>
      <w:r>
        <w:br/>
        <w:t>Dein Sohn hat es für uns erfleht.</w:t>
      </w:r>
      <w:r>
        <w:br/>
        <w:t>Geist, Wort und Wasser mach zum Samen</w:t>
      </w:r>
      <w:r>
        <w:br/>
        <w:t>der Frucht des Heils, die nie vergeht!</w:t>
      </w:r>
    </w:p>
    <w:p w14:paraId="2E94F4CC" w14:textId="77777777" w:rsidR="00293FDE" w:rsidRDefault="00293FDE" w:rsidP="00293FDE">
      <w:pPr>
        <w:pStyle w:val="berschrift1"/>
      </w:pPr>
      <w:r>
        <w:rPr>
          <w:rStyle w:val="screen-reader-text"/>
        </w:rPr>
        <w:t>Gott wohnt in einem Lichte</w:t>
      </w:r>
      <w:r>
        <w:t xml:space="preserve"> </w:t>
      </w:r>
    </w:p>
    <w:p w14:paraId="238010ED" w14:textId="77777777" w:rsidR="00293FDE" w:rsidRDefault="00293FDE" w:rsidP="00293FDE">
      <w:pPr>
        <w:pStyle w:val="StandardWeb"/>
      </w:pPr>
      <w:r>
        <w:t>1. Gott wohnt in einem Lichte,</w:t>
      </w:r>
      <w:r>
        <w:br/>
        <w:t>dem keiner nahen kann.</w:t>
      </w:r>
      <w:r>
        <w:br/>
        <w:t>Von seinem Angesichte</w:t>
      </w:r>
      <w:r>
        <w:br/>
        <w:t>trennt uns der Sünde Bann.</w:t>
      </w:r>
      <w:r>
        <w:br/>
        <w:t>Unsterblich und gewaltig</w:t>
      </w:r>
      <w:r>
        <w:br/>
        <w:t>ist unser Gott allein,</w:t>
      </w:r>
      <w:r>
        <w:br/>
        <w:t>will König tausendfältig,</w:t>
      </w:r>
      <w:r>
        <w:br/>
        <w:t>Herr aller Herren sein.</w:t>
      </w:r>
    </w:p>
    <w:p w14:paraId="03160D46" w14:textId="77777777" w:rsidR="00293FDE" w:rsidRDefault="00293FDE" w:rsidP="00293FDE">
      <w:pPr>
        <w:pStyle w:val="StandardWeb"/>
      </w:pPr>
      <w:r>
        <w:t>2. Und doch bleibt er nicht ferne,</w:t>
      </w:r>
      <w:r>
        <w:br/>
        <w:t>ist jedem von uns nah.</w:t>
      </w:r>
      <w:r>
        <w:br/>
        <w:t>Ob er gleich Mond und Sterne</w:t>
      </w:r>
      <w:r>
        <w:br/>
        <w:t>und Sonnen werden sah,</w:t>
      </w:r>
      <w:r>
        <w:br/>
        <w:t>mag er dich doch nicht missen</w:t>
      </w:r>
      <w:r>
        <w:br/>
        <w:t>in der Geschöpfe Schar,</w:t>
      </w:r>
      <w:r>
        <w:br/>
        <w:t>will stündlich von dir wissen</w:t>
      </w:r>
      <w:r>
        <w:br/>
        <w:t>und zählt dir Tag und Jahr.</w:t>
      </w:r>
    </w:p>
    <w:p w14:paraId="0007DA40" w14:textId="77777777" w:rsidR="00293FDE" w:rsidRDefault="00293FDE" w:rsidP="00293FDE">
      <w:pPr>
        <w:pStyle w:val="StandardWeb"/>
      </w:pPr>
      <w:r>
        <w:t>3. Auch deines Hauptes Haare</w:t>
      </w:r>
      <w:r>
        <w:br/>
        <w:t>sind wohl von ihm gezählt.</w:t>
      </w:r>
      <w:r>
        <w:br/>
        <w:t>Er bleibt der Wunderbare,</w:t>
      </w:r>
      <w:r>
        <w:br/>
        <w:t>dem kein Geringstes fehlt.</w:t>
      </w:r>
      <w:r>
        <w:br/>
        <w:t>Den keine Meere fassen</w:t>
      </w:r>
      <w:r>
        <w:br/>
        <w:t>und keiner Berge Grat,</w:t>
      </w:r>
      <w:r>
        <w:br/>
        <w:t>hat selbst sein Reich verlassen,</w:t>
      </w:r>
      <w:r>
        <w:br/>
        <w:t>ist dir als Mensch genaht.</w:t>
      </w:r>
    </w:p>
    <w:p w14:paraId="484C75FC" w14:textId="77777777" w:rsidR="00293FDE" w:rsidRDefault="00293FDE" w:rsidP="00293FDE">
      <w:pPr>
        <w:pStyle w:val="StandardWeb"/>
      </w:pPr>
      <w:r>
        <w:t>4. Er macht die Völker bangen</w:t>
      </w:r>
      <w:r>
        <w:br/>
        <w:t>vor Welt- und Endgericht</w:t>
      </w:r>
      <w:r>
        <w:br/>
        <w:t>und trägt nach dir Verlangen,</w:t>
      </w:r>
      <w:r>
        <w:br/>
        <w:t>läßt auch den Ärmsten nicht.</w:t>
      </w:r>
      <w:r>
        <w:br/>
        <w:t>Aus seinem Glanz und Lichte</w:t>
      </w:r>
      <w:r>
        <w:br/>
        <w:t>tritt er in deine Nacht:</w:t>
      </w:r>
      <w:r>
        <w:br/>
        <w:t>Und alles wird zunichte,</w:t>
      </w:r>
      <w:r>
        <w:br/>
        <w:t>was dir so bange macht.</w:t>
      </w:r>
    </w:p>
    <w:p w14:paraId="38571FE1" w14:textId="77777777" w:rsidR="00293FDE" w:rsidRDefault="00293FDE" w:rsidP="00293FDE">
      <w:pPr>
        <w:pStyle w:val="StandardWeb"/>
      </w:pPr>
      <w:r>
        <w:t>5. Nun darfst du in ihm leben</w:t>
      </w:r>
      <w:r>
        <w:br/>
        <w:t>und bist nie mehr allein,</w:t>
      </w:r>
      <w:r>
        <w:br/>
        <w:t>darfst in ihm atmen, weben</w:t>
      </w:r>
      <w:r>
        <w:br/>
        <w:t>und immer bei ihm sein.</w:t>
      </w:r>
      <w:r>
        <w:br/>
        <w:t>Den keiner je gesehen</w:t>
      </w:r>
      <w:r>
        <w:br/>
        <w:t>noch künftig sehen kann,</w:t>
      </w:r>
      <w:r>
        <w:br/>
        <w:t>will dir zur Seite gehen</w:t>
      </w:r>
      <w:r>
        <w:br/>
        <w:t>und führt dich himmelan.</w:t>
      </w:r>
    </w:p>
    <w:p w14:paraId="47518C34" w14:textId="77777777" w:rsidR="00384292" w:rsidRDefault="00384292" w:rsidP="00384292">
      <w:pPr>
        <w:pStyle w:val="berschrift1"/>
      </w:pPr>
      <w:r>
        <w:rPr>
          <w:rStyle w:val="screen-reader-text"/>
        </w:rPr>
        <w:t>Heut bin ich meines Heilands Gast</w:t>
      </w:r>
      <w:r>
        <w:t xml:space="preserve"> </w:t>
      </w:r>
    </w:p>
    <w:p w14:paraId="1E7C768B" w14:textId="77777777" w:rsidR="00384292" w:rsidRDefault="00384292" w:rsidP="00384292">
      <w:pPr>
        <w:pStyle w:val="StandardWeb"/>
      </w:pPr>
      <w:r>
        <w:t>1. Heut bin ich meines Heilands Gast</w:t>
      </w:r>
      <w:r>
        <w:br/>
        <w:t>zu Brot und Wein und Osterlamm.</w:t>
      </w:r>
      <w:r>
        <w:br/>
        <w:t>Im Garten draußen bricht ein Ast.</w:t>
      </w:r>
      <w:r>
        <w:br/>
        <w:t>Fällt einer schon des Kreuzes Stamm?</w:t>
      </w:r>
      <w:r>
        <w:br/>
        <w:t>Kyrie Eleison!</w:t>
      </w:r>
    </w:p>
    <w:p w14:paraId="27DC6932" w14:textId="77777777" w:rsidR="00384292" w:rsidRDefault="00384292" w:rsidP="00384292">
      <w:pPr>
        <w:pStyle w:val="StandardWeb"/>
      </w:pPr>
      <w:r>
        <w:t>2. Der Heiland ist mein Knecht und Wirt,</w:t>
      </w:r>
      <w:r>
        <w:br/>
        <w:t>dient mir und seiner Jünger Schar.</w:t>
      </w:r>
      <w:r>
        <w:br/>
        <w:t>Der aller Himmel Herr sein wird,</w:t>
      </w:r>
      <w:r>
        <w:br/>
        <w:t>macht sich der Gotteshoheit bar.</w:t>
      </w:r>
      <w:r>
        <w:br/>
        <w:t>Kyrie Eleison!</w:t>
      </w:r>
    </w:p>
    <w:p w14:paraId="4DBC6D91" w14:textId="77777777" w:rsidR="00384292" w:rsidRDefault="00384292" w:rsidP="00384292">
      <w:pPr>
        <w:pStyle w:val="StandardWeb"/>
      </w:pPr>
      <w:r>
        <w:t>3. Er salbt und badet uns den Fuß,</w:t>
      </w:r>
      <w:r>
        <w:br/>
        <w:t>reicht uns den Kelch und bricht den Laib</w:t>
      </w:r>
      <w:r>
        <w:br/>
        <w:t>und harrt schon auf den Judaskuß,</w:t>
      </w:r>
      <w:r>
        <w:br/>
        <w:t>damit ich ohne Strafe bleib‘.</w:t>
      </w:r>
      <w:r>
        <w:br/>
        <w:t>Kyrie Eleison!</w:t>
      </w:r>
    </w:p>
    <w:p w14:paraId="50C43BAD" w14:textId="77777777" w:rsidR="00384292" w:rsidRDefault="00384292" w:rsidP="00384292">
      <w:pPr>
        <w:pStyle w:val="StandardWeb"/>
      </w:pPr>
      <w:r>
        <w:t>4. Mit Pilgerhut und Wanderstab</w:t>
      </w:r>
      <w:r>
        <w:br/>
        <w:t>hält er, der Hirt‘, das Passahmahl.</w:t>
      </w:r>
      <w:r>
        <w:br/>
        <w:t>Und als er aufbricht, ist’s zum Grab,</w:t>
      </w:r>
      <w:r>
        <w:br/>
        <w:t>zu Kreuzesmarter, Spott und Qual.</w:t>
      </w:r>
      <w:r>
        <w:br/>
        <w:t>Kyrie Eleison!</w:t>
      </w:r>
    </w:p>
    <w:p w14:paraId="13323A2F" w14:textId="77777777" w:rsidR="00384292" w:rsidRDefault="00384292" w:rsidP="00384292">
      <w:pPr>
        <w:pStyle w:val="StandardWeb"/>
      </w:pPr>
      <w:r>
        <w:t>5. Im Garten von Gethsemane</w:t>
      </w:r>
      <w:r>
        <w:br/>
        <w:t>ist schon der Baum fürs Kreuz gefällt.</w:t>
      </w:r>
      <w:r>
        <w:br/>
        <w:t>Daß noch der Kelch vorübergeh‘,</w:t>
      </w:r>
      <w:r>
        <w:br/>
        <w:t>fleht dort der Retter aller Welt.</w:t>
      </w:r>
      <w:r>
        <w:br/>
        <w:t>Kyrie Eleison!</w:t>
      </w:r>
    </w:p>
    <w:p w14:paraId="08EEEADA" w14:textId="77777777" w:rsidR="00384292" w:rsidRDefault="00384292" w:rsidP="00384292">
      <w:pPr>
        <w:pStyle w:val="StandardWeb"/>
      </w:pPr>
      <w:r>
        <w:t>6. Den Kelch der bittren Todespein</w:t>
      </w:r>
      <w:r>
        <w:br/>
        <w:t>zu trinken, macht er sich bereit.</w:t>
      </w:r>
      <w:r>
        <w:br/>
        <w:t>Des zu gedenken, setzt er ein</w:t>
      </w:r>
      <w:r>
        <w:br/>
        <w:t>das Abendmahl für alle Zeit.</w:t>
      </w:r>
      <w:r>
        <w:br/>
        <w:t>Kyrie Eleison!</w:t>
      </w:r>
    </w:p>
    <w:p w14:paraId="50B47580" w14:textId="77777777" w:rsidR="00384292" w:rsidRDefault="00384292" w:rsidP="00384292">
      <w:pPr>
        <w:pStyle w:val="StandardWeb"/>
      </w:pPr>
      <w:r>
        <w:t>7. Die Stunde des Verrats ist da.</w:t>
      </w:r>
      <w:r>
        <w:br/>
        <w:t>Für Waffen ist nunmehr kein Ort.</w:t>
      </w:r>
      <w:r>
        <w:br/>
        <w:t>Er bleibt den Seinen nur noch nah</w:t>
      </w:r>
      <w:r>
        <w:br/>
        <w:t>in Kelch und Brot und seinem Wort.</w:t>
      </w:r>
      <w:r>
        <w:br/>
        <w:t>Kyrie Eleison!</w:t>
      </w:r>
    </w:p>
    <w:p w14:paraId="360C9434" w14:textId="77777777" w:rsidR="00384292" w:rsidRDefault="00384292" w:rsidP="00384292">
      <w:pPr>
        <w:pStyle w:val="StandardWeb"/>
      </w:pPr>
      <w:r>
        <w:t>8. Der Kelch ist nun mein Eigentum</w:t>
      </w:r>
      <w:r>
        <w:br/>
        <w:t>und Brot und Wein mein reichstes Teil.</w:t>
      </w:r>
      <w:r>
        <w:br/>
        <w:t>Den Kelch ergreift zu seinem Ruhm,</w:t>
      </w:r>
      <w:r>
        <w:br/>
        <w:t>verkündiget der Sünder Heil!</w:t>
      </w:r>
      <w:r>
        <w:br/>
        <w:t>Kyrie Eleison!</w:t>
      </w:r>
    </w:p>
    <w:p w14:paraId="1B9E6D87" w14:textId="77777777" w:rsidR="00384292" w:rsidRDefault="00384292" w:rsidP="00384292">
      <w:pPr>
        <w:pStyle w:val="StandardWeb"/>
      </w:pPr>
      <w:r>
        <w:t>9. Verkündiget den Namen sein,</w:t>
      </w:r>
      <w:r>
        <w:br/>
        <w:t>sooft ihr dessen nun gedenkt,</w:t>
      </w:r>
      <w:r>
        <w:br/>
        <w:t>bis er nach Geißlung, Fluch und Pein</w:t>
      </w:r>
      <w:r>
        <w:br/>
        <w:t>uns seine Siegesfahne schenkt.</w:t>
      </w:r>
      <w:r>
        <w:br/>
        <w:t>Kyrie Eleison!</w:t>
      </w:r>
    </w:p>
    <w:p w14:paraId="27DC9755" w14:textId="77777777" w:rsidR="00384292" w:rsidRDefault="00384292" w:rsidP="00384292">
      <w:pPr>
        <w:pStyle w:val="StandardWeb"/>
      </w:pPr>
      <w:r>
        <w:t>10. Er kommt, er kommt, des sei gewiß,</w:t>
      </w:r>
      <w:r>
        <w:br/>
        <w:t>zu seiner Jünger Freudenmahl.</w:t>
      </w:r>
      <w:r>
        <w:br/>
        <w:t>Am Ende aller Finsternis</w:t>
      </w:r>
      <w:r>
        <w:br/>
        <w:t>grünt ewig auch des Kreuzes Pfahl!</w:t>
      </w:r>
      <w:r>
        <w:br/>
        <w:t>Hosianna!</w:t>
      </w:r>
    </w:p>
    <w:p w14:paraId="6D728026" w14:textId="77777777" w:rsidR="00063D32" w:rsidRDefault="00063D32" w:rsidP="00063D32">
      <w:pPr>
        <w:pStyle w:val="berschrift1"/>
      </w:pPr>
      <w:r>
        <w:rPr>
          <w:rStyle w:val="screen-reader-text"/>
        </w:rPr>
        <w:t>Ich liege, Herr, in deiner Hut</w:t>
      </w:r>
      <w:r>
        <w:t xml:space="preserve"> </w:t>
      </w:r>
    </w:p>
    <w:p w14:paraId="5CAB330E" w14:textId="77777777" w:rsidR="00063D32" w:rsidRDefault="00063D32" w:rsidP="00063D32">
      <w:pPr>
        <w:pStyle w:val="StandardWeb"/>
      </w:pPr>
      <w:r>
        <w:t>1. Ich liege, Herr, in deiner Hut</w:t>
      </w:r>
      <w:r>
        <w:br/>
        <w:t>und schlafe ganz mit Frieden.</w:t>
      </w:r>
      <w:r>
        <w:br/>
        <w:t>Dem, der in deinen Armen ruht,</w:t>
      </w:r>
      <w:r>
        <w:br/>
        <w:t>ist wahre Rast beschieden.</w:t>
      </w:r>
    </w:p>
    <w:p w14:paraId="2ED286AA" w14:textId="77777777" w:rsidR="00063D32" w:rsidRDefault="00063D32" w:rsidP="00063D32">
      <w:pPr>
        <w:pStyle w:val="StandardWeb"/>
      </w:pPr>
      <w:r>
        <w:t>2. Du bist’s allein, Herr, der stets wacht,</w:t>
      </w:r>
      <w:r>
        <w:br/>
        <w:t>zu helfen und zu stillen,</w:t>
      </w:r>
      <w:r>
        <w:br/>
        <w:t>wenn mich die Schatten finstrer Nacht</w:t>
      </w:r>
      <w:r>
        <w:br/>
        <w:t>mit jäher Angst erfüllen.</w:t>
      </w:r>
    </w:p>
    <w:p w14:paraId="5D84F4C8" w14:textId="77777777" w:rsidR="00063D32" w:rsidRDefault="00063D32" w:rsidP="00063D32">
      <w:pPr>
        <w:pStyle w:val="StandardWeb"/>
      </w:pPr>
      <w:r>
        <w:t>3. Dein starker Arm ist ausgereckt,</w:t>
      </w:r>
      <w:r>
        <w:br/>
        <w:t>daß Unheil mich verschone</w:t>
      </w:r>
      <w:r>
        <w:br/>
        <w:t>und ich, was auch den Schlaf noch schreckt,</w:t>
      </w:r>
      <w:r>
        <w:br/>
        <w:t>beschirmt und sicher wohne.</w:t>
      </w:r>
    </w:p>
    <w:p w14:paraId="50AF925E" w14:textId="77777777" w:rsidR="00063D32" w:rsidRDefault="00063D32" w:rsidP="00063D32">
      <w:pPr>
        <w:pStyle w:val="StandardWeb"/>
      </w:pPr>
      <w:r>
        <w:t>4. So will ich, wenn der Abend sinkt,</w:t>
      </w:r>
      <w:r>
        <w:br/>
        <w:t>des Leides nicht gedenken,</w:t>
      </w:r>
      <w:r>
        <w:br/>
        <w:t>das mancher Erdentag noch bringt,</w:t>
      </w:r>
      <w:r>
        <w:br/>
        <w:t>und mich darein versenken,</w:t>
      </w:r>
    </w:p>
    <w:p w14:paraId="7A8F07B2" w14:textId="77777777" w:rsidR="00063D32" w:rsidRDefault="00063D32" w:rsidP="00063D32">
      <w:pPr>
        <w:pStyle w:val="StandardWeb"/>
      </w:pPr>
      <w:r>
        <w:t>5. wie du, wenn alles nichtig war,</w:t>
      </w:r>
      <w:r>
        <w:br/>
        <w:t>worauf die Menschen hoffen,</w:t>
      </w:r>
      <w:r>
        <w:br/>
        <w:t>zur Seite warst und wunderbar</w:t>
      </w:r>
      <w:r>
        <w:br/>
        <w:t>mir Plan und Rat getroffen.</w:t>
      </w:r>
    </w:p>
    <w:p w14:paraId="5C2738EA" w14:textId="77777777" w:rsidR="00063D32" w:rsidRDefault="00063D32" w:rsidP="00063D32">
      <w:pPr>
        <w:pStyle w:val="StandardWeb"/>
      </w:pPr>
      <w:r>
        <w:t>6. Weil du der mächt’ge Helfer bist,</w:t>
      </w:r>
      <w:r>
        <w:br/>
        <w:t>will ich mich ganz bescheiden</w:t>
      </w:r>
      <w:r>
        <w:br/>
        <w:t>und, was bei dir verborgen ist,</w:t>
      </w:r>
      <w:r>
        <w:br/>
        <w:t>dir zu entreißen meiden.</w:t>
      </w:r>
    </w:p>
    <w:p w14:paraId="67BF4F95" w14:textId="77777777" w:rsidR="00063D32" w:rsidRDefault="00063D32" w:rsidP="00063D32">
      <w:pPr>
        <w:pStyle w:val="StandardWeb"/>
      </w:pPr>
      <w:r>
        <w:t>7. Ich achte nicht der künft’gen Angst.</w:t>
      </w:r>
      <w:r>
        <w:br/>
        <w:t>Ich harre deiner Treue,</w:t>
      </w:r>
      <w:r>
        <w:br/>
        <w:t>der du nicht mehr von mir verlangst,</w:t>
      </w:r>
      <w:r>
        <w:br/>
        <w:t>als daß ich stets aufs neue</w:t>
      </w:r>
    </w:p>
    <w:p w14:paraId="315CFA85" w14:textId="77777777" w:rsidR="00063D32" w:rsidRDefault="00063D32" w:rsidP="00063D32">
      <w:pPr>
        <w:pStyle w:val="StandardWeb"/>
      </w:pPr>
      <w:r>
        <w:t>8. zu kummerlosem, tiefem Schlaf</w:t>
      </w:r>
      <w:r>
        <w:br/>
        <w:t>in deine Huld mich bette,</w:t>
      </w:r>
      <w:r>
        <w:br/>
        <w:t>vor allem, was mich bitter traf,</w:t>
      </w:r>
      <w:r>
        <w:br/>
        <w:t>in deine Liebe rette.</w:t>
      </w:r>
    </w:p>
    <w:p w14:paraId="57038FAA" w14:textId="77777777" w:rsidR="00063D32" w:rsidRDefault="00063D32" w:rsidP="00063D32">
      <w:pPr>
        <w:pStyle w:val="StandardWeb"/>
      </w:pPr>
      <w:r>
        <w:t>9. Ich weiß, daß auch der Tag, der kommt,</w:t>
      </w:r>
      <w:r>
        <w:br/>
        <w:t>mir deine Nähe kündet</w:t>
      </w:r>
      <w:r>
        <w:br/>
        <w:t>und daß sich alles, was mir frommt,</w:t>
      </w:r>
      <w:r>
        <w:br/>
        <w:t>in deinen Ratschluß findet.</w:t>
      </w:r>
    </w:p>
    <w:p w14:paraId="3EAB544F" w14:textId="77777777" w:rsidR="00063D32" w:rsidRDefault="00063D32" w:rsidP="00063D32">
      <w:pPr>
        <w:pStyle w:val="StandardWeb"/>
      </w:pPr>
      <w:r>
        <w:t>10. Sind nun die dunklen Stunden da,</w:t>
      </w:r>
      <w:r>
        <w:br/>
        <w:t>soll hell vor mir erstehen,</w:t>
      </w:r>
      <w:r>
        <w:br/>
        <w:t>was du, als ich den Weg nicht sah,</w:t>
      </w:r>
      <w:r>
        <w:br/>
        <w:t>zu meinem Heil ersehen.</w:t>
      </w:r>
    </w:p>
    <w:p w14:paraId="4DCE3596" w14:textId="77777777" w:rsidR="00063D32" w:rsidRDefault="00063D32" w:rsidP="00063D32">
      <w:pPr>
        <w:pStyle w:val="StandardWeb"/>
      </w:pPr>
      <w:r>
        <w:t>11. Du hast die Lider mir berührt.</w:t>
      </w:r>
      <w:r>
        <w:br/>
        <w:t>Ich schlafe ohne Sorgen.</w:t>
      </w:r>
      <w:r>
        <w:br/>
        <w:t>Der mich in diese Nacht geführt,</w:t>
      </w:r>
      <w:r>
        <w:br/>
        <w:t>der leitet mich auch morgen.</w:t>
      </w:r>
    </w:p>
    <w:p w14:paraId="55E5F795" w14:textId="77777777" w:rsidR="00063D32" w:rsidRDefault="00063D32" w:rsidP="00063D32">
      <w:pPr>
        <w:pStyle w:val="berschrift1"/>
      </w:pPr>
      <w:r>
        <w:rPr>
          <w:rStyle w:val="screen-reader-text"/>
        </w:rPr>
        <w:t>In jeder Nacht, die mich bedroht</w:t>
      </w:r>
      <w:r>
        <w:t xml:space="preserve"> </w:t>
      </w:r>
    </w:p>
    <w:p w14:paraId="7257E48B" w14:textId="77777777" w:rsidR="00063D32" w:rsidRDefault="00063D32" w:rsidP="00063D32">
      <w:pPr>
        <w:pStyle w:val="StandardWeb"/>
      </w:pPr>
      <w:r>
        <w:t>1. In jeder Nacht, die mich bedroht,</w:t>
      </w:r>
      <w:r>
        <w:br/>
        <w:t>ist immer noch dein Stern erschienen.</w:t>
      </w:r>
      <w:r>
        <w:br/>
        <w:t>Und fordert es, Herr, dein Gebot,</w:t>
      </w:r>
      <w:r>
        <w:br/>
        <w:t>so naht dein Engel, mir zu dienen.</w:t>
      </w:r>
      <w:r>
        <w:br/>
        <w:t>In welchen Nöten ich mich fand,</w:t>
      </w:r>
      <w:r>
        <w:br/>
        <w:t>du hast dein starkes Wort gesandt.</w:t>
      </w:r>
    </w:p>
    <w:p w14:paraId="30E7AB66" w14:textId="77777777" w:rsidR="00063D32" w:rsidRDefault="00063D32" w:rsidP="00063D32">
      <w:pPr>
        <w:pStyle w:val="StandardWeb"/>
      </w:pPr>
      <w:r>
        <w:t>2. Hat banger Zweifel mich gequält,</w:t>
      </w:r>
      <w:r>
        <w:br/>
        <w:t>hast du die Wahrheit nie entzogen.</w:t>
      </w:r>
      <w:r>
        <w:br/>
        <w:t>Dein großes Herz hat nicht gezählt,</w:t>
      </w:r>
      <w:r>
        <w:br/>
        <w:t>wie oft ich mich und dich betrogen.</w:t>
      </w:r>
      <w:r>
        <w:br/>
        <w:t>Du wußtest ja, was mir gebricht.</w:t>
      </w:r>
      <w:r>
        <w:br/>
        <w:t>Dein Wort bestand: Es werde Licht!</w:t>
      </w:r>
    </w:p>
    <w:p w14:paraId="42A7281E" w14:textId="77777777" w:rsidR="00063D32" w:rsidRDefault="00063D32" w:rsidP="00063D32">
      <w:pPr>
        <w:pStyle w:val="StandardWeb"/>
      </w:pPr>
      <w:r>
        <w:t>3. Hat schwere Sorge mich bedrängt,</w:t>
      </w:r>
      <w:r>
        <w:br/>
        <w:t>ward deine Treue mir verheißen.</w:t>
      </w:r>
      <w:r>
        <w:br/>
        <w:t>Den Strauchelnden hast du gelenkt</w:t>
      </w:r>
      <w:r>
        <w:br/>
        <w:t>und wirst ihn stets vom Abgrund reißen.</w:t>
      </w:r>
      <w:r>
        <w:br/>
        <w:t>Wann immer ich den Weg nicht sah:</w:t>
      </w:r>
      <w:r>
        <w:br/>
        <w:t>dein Wort wies ihn. Das Ziel war nah.</w:t>
      </w:r>
    </w:p>
    <w:p w14:paraId="21BAEC5B" w14:textId="77777777" w:rsidR="00063D32" w:rsidRDefault="00063D32" w:rsidP="00063D32">
      <w:pPr>
        <w:pStyle w:val="StandardWeb"/>
      </w:pPr>
      <w:r>
        <w:t>4. Hat meine Sünde mich verklagt,</w:t>
      </w:r>
      <w:r>
        <w:br/>
        <w:t>hast du den Freispruch schon verkündet.</w:t>
      </w:r>
      <w:r>
        <w:br/>
        <w:t>Wo hat ein Richter je gesagt,</w:t>
      </w:r>
      <w:r>
        <w:br/>
        <w:t>er sei dem Schuldigen verbündet?</w:t>
      </w:r>
      <w:r>
        <w:br/>
        <w:t>Was ich auch über mich gebracht,</w:t>
      </w:r>
      <w:r>
        <w:br/>
        <w:t>dein Wort hat stets mein heil bedacht.</w:t>
      </w:r>
    </w:p>
    <w:p w14:paraId="1B0A104A" w14:textId="77777777" w:rsidR="00063D32" w:rsidRDefault="00063D32" w:rsidP="00063D32">
      <w:pPr>
        <w:pStyle w:val="StandardWeb"/>
      </w:pPr>
      <w:r>
        <w:t>5. In jeder Nacht, die mich umfängt,</w:t>
      </w:r>
      <w:r>
        <w:br/>
        <w:t>darf ich in deine Arme fallen,</w:t>
      </w:r>
      <w:r>
        <w:br/>
        <w:t>und du, der nichts als Liebe denkt,</w:t>
      </w:r>
      <w:r>
        <w:br/>
        <w:t>wachst über mir, wachst über allen.</w:t>
      </w:r>
      <w:r>
        <w:br/>
        <w:t>Du birgst mich in der Finsternis.</w:t>
      </w:r>
      <w:r>
        <w:br/>
        <w:t>Dein Wort bleibt noch im Tod gewiß.</w:t>
      </w:r>
    </w:p>
    <w:p w14:paraId="41BB2810" w14:textId="77777777" w:rsidR="00063D32" w:rsidRDefault="00063D32" w:rsidP="00063D32">
      <w:pPr>
        <w:pStyle w:val="berschrift1"/>
      </w:pPr>
      <w:r>
        <w:rPr>
          <w:rStyle w:val="screen-reader-text"/>
        </w:rPr>
        <w:t>Ja, ich will euch tragen</w:t>
      </w:r>
      <w:r>
        <w:t xml:space="preserve"> </w:t>
      </w:r>
    </w:p>
    <w:p w14:paraId="43FCBAEA" w14:textId="77777777" w:rsidR="00063D32" w:rsidRDefault="00063D32" w:rsidP="00063D32">
      <w:pPr>
        <w:pStyle w:val="StandardWeb"/>
      </w:pPr>
      <w:r>
        <w:t>1. Ja, ich will euch tragen</w:t>
      </w:r>
      <w:r>
        <w:br/>
        <w:t>bis zum Alter hin.</w:t>
      </w:r>
      <w:r>
        <w:br/>
        <w:t>Und ihr sollt einst sagen,</w:t>
      </w:r>
      <w:r>
        <w:br/>
        <w:t>daß ich gnädig bin.</w:t>
      </w:r>
    </w:p>
    <w:p w14:paraId="519B7953" w14:textId="77777777" w:rsidR="00063D32" w:rsidRDefault="00063D32" w:rsidP="00063D32">
      <w:pPr>
        <w:pStyle w:val="StandardWeb"/>
      </w:pPr>
      <w:r>
        <w:t>2. Ihr sollt nicht ergrauen,</w:t>
      </w:r>
      <w:r>
        <w:br/>
        <w:t>ohne daß ich’s weiß,</w:t>
      </w:r>
      <w:r>
        <w:br/>
        <w:t>müßt dem Vater trauen,</w:t>
      </w:r>
      <w:r>
        <w:br/>
        <w:t>Kinder sein als Greis.</w:t>
      </w:r>
    </w:p>
    <w:p w14:paraId="548A4895" w14:textId="77777777" w:rsidR="00063D32" w:rsidRDefault="00063D32" w:rsidP="00063D32">
      <w:pPr>
        <w:pStyle w:val="StandardWeb"/>
      </w:pPr>
      <w:r>
        <w:t>3. Ist mein Wort gegeben,</w:t>
      </w:r>
      <w:r>
        <w:br/>
        <w:t>will ich es auch tun,</w:t>
      </w:r>
      <w:r>
        <w:br/>
        <w:t>will euch milde heben:</w:t>
      </w:r>
      <w:r>
        <w:br/>
        <w:t>Ihr dürft stille ruhn.</w:t>
      </w:r>
    </w:p>
    <w:p w14:paraId="580F5764" w14:textId="77777777" w:rsidR="00063D32" w:rsidRDefault="00063D32" w:rsidP="00063D32">
      <w:pPr>
        <w:pStyle w:val="StandardWeb"/>
      </w:pPr>
      <w:r>
        <w:t>4. Stets will ich euch tragen</w:t>
      </w:r>
      <w:r>
        <w:br/>
        <w:t>recht nach Retterart.</w:t>
      </w:r>
      <w:r>
        <w:br/>
        <w:t>Wer sah mich versagen,</w:t>
      </w:r>
      <w:r>
        <w:br/>
        <w:t>wo gebetet ward?</w:t>
      </w:r>
    </w:p>
    <w:p w14:paraId="5F987A4F" w14:textId="77777777" w:rsidR="00063D32" w:rsidRDefault="00063D32" w:rsidP="00063D32">
      <w:pPr>
        <w:pStyle w:val="StandardWeb"/>
      </w:pPr>
      <w:r>
        <w:t>5. Denkt der vor’gen Zeiten,</w:t>
      </w:r>
      <w:r>
        <w:br/>
        <w:t>wie, der Väter Schar</w:t>
      </w:r>
      <w:r>
        <w:br/>
        <w:t>voller Huld zu leiten,</w:t>
      </w:r>
      <w:r>
        <w:br/>
        <w:t>ich am Werke war.</w:t>
      </w:r>
    </w:p>
    <w:p w14:paraId="77990083" w14:textId="77777777" w:rsidR="00063D32" w:rsidRDefault="00063D32" w:rsidP="00063D32">
      <w:pPr>
        <w:pStyle w:val="StandardWeb"/>
      </w:pPr>
      <w:r>
        <w:t>6. Denkt der frühern Jahre,</w:t>
      </w:r>
      <w:r>
        <w:br/>
        <w:t>wie auf eurem Pfad</w:t>
      </w:r>
      <w:r>
        <w:br/>
        <w:t>euch das Wunderbare</w:t>
      </w:r>
      <w:r>
        <w:br/>
        <w:t>immer noch genaht.</w:t>
      </w:r>
    </w:p>
    <w:p w14:paraId="43B59D4C" w14:textId="77777777" w:rsidR="00063D32" w:rsidRDefault="00063D32" w:rsidP="00063D32">
      <w:pPr>
        <w:pStyle w:val="StandardWeb"/>
      </w:pPr>
      <w:r>
        <w:t>7. Laßt nun euer Fragen,</w:t>
      </w:r>
      <w:r>
        <w:br/>
        <w:t>Hilfe ist genug.</w:t>
      </w:r>
      <w:r>
        <w:br/>
        <w:t>Ja, ich will euch tragen,</w:t>
      </w:r>
      <w:r>
        <w:br/>
        <w:t>wie ich immer trug.</w:t>
      </w:r>
    </w:p>
    <w:p w14:paraId="0F1778B1" w14:textId="37FC2534" w:rsidR="00741736" w:rsidRDefault="00741736" w:rsidP="00741736">
      <w:pPr>
        <w:pStyle w:val="berschrift1"/>
      </w:pPr>
      <w:r>
        <w:rPr>
          <w:rStyle w:val="screen-reader-text"/>
        </w:rPr>
        <w:t>Kein König wird ein Reich des Glücks erzwingen,</w:t>
      </w:r>
      <w:r>
        <w:t xml:space="preserve"> </w:t>
      </w:r>
    </w:p>
    <w:p w14:paraId="2A6D9F19" w14:textId="77777777" w:rsidR="00741736" w:rsidRDefault="00741736" w:rsidP="00741736">
      <w:pPr>
        <w:pStyle w:val="StandardWeb"/>
      </w:pPr>
      <w:r>
        <w:t>Kein König wird ein Reich des Glücks erzwingen,</w:t>
      </w:r>
      <w:r>
        <w:br/>
        <w:t>und Friede wird uns nimmermehr beschert.</w:t>
      </w:r>
      <w:r>
        <w:br/>
        <w:t>Niemand wird das Verlorne wiederbringen,</w:t>
      </w:r>
      <w:r>
        <w:br/>
        <w:t>und dein gelobtes Land bleibt uns verwehrt.</w:t>
      </w:r>
    </w:p>
    <w:p w14:paraId="4A7D5CBF" w14:textId="77777777" w:rsidR="00741736" w:rsidRDefault="00741736" w:rsidP="00741736">
      <w:pPr>
        <w:pStyle w:val="StandardWeb"/>
      </w:pPr>
      <w:r>
        <w:t>Der König wird das Reich der Buße suchen,</w:t>
      </w:r>
      <w:r>
        <w:br/>
        <w:t>ein Richter unter göttlichem Gericht.</w:t>
      </w:r>
      <w:r>
        <w:br/>
        <w:t>Die Starken, Stolzen werden ihn verfluchen.</w:t>
      </w:r>
      <w:r>
        <w:br/>
        <w:t>Er fürchtet nur dein leuchtendes Gesicht.</w:t>
      </w:r>
    </w:p>
    <w:p w14:paraId="465BF3FD" w14:textId="77777777" w:rsidR="00741736" w:rsidRDefault="00741736" w:rsidP="00741736">
      <w:pPr>
        <w:pStyle w:val="StandardWeb"/>
      </w:pPr>
      <w:r>
        <w:t>Die Krone wird ihm bittren Schmerz bereiten.</w:t>
      </w:r>
      <w:r>
        <w:br/>
        <w:t>Die Dornenkrone raubt ihr allen Schein,</w:t>
      </w:r>
      <w:r>
        <w:br/>
        <w:t>und der Gekrönte neigt sich dem Geweihten.</w:t>
      </w:r>
      <w:r>
        <w:br/>
        <w:t>Die Throne werden wieder Gleichnis sein.</w:t>
      </w:r>
    </w:p>
    <w:p w14:paraId="50ABFA44" w14:textId="77777777" w:rsidR="00741736" w:rsidRDefault="00741736" w:rsidP="00741736">
      <w:pPr>
        <w:pStyle w:val="StandardWeb"/>
      </w:pPr>
      <w:r>
        <w:t>Der König sendet wieder nach Propheten;</w:t>
      </w:r>
      <w:r>
        <w:br/>
        <w:t>denn aller Menschenrat hat jäh versagt.</w:t>
      </w:r>
      <w:r>
        <w:br/>
        <w:t>Was noch geschieht, ersteht nur aus Gebeten.</w:t>
      </w:r>
      <w:r>
        <w:br/>
        <w:t>Dein Wort wird Maß. Dein Wille wird erfragt.</w:t>
      </w:r>
    </w:p>
    <w:p w14:paraId="70ACD5DF" w14:textId="77777777" w:rsidR="00741736" w:rsidRDefault="00741736" w:rsidP="00741736">
      <w:pPr>
        <w:pStyle w:val="StandardWeb"/>
      </w:pPr>
      <w:r>
        <w:t>Die Völker waren frevelhaft vermessen,</w:t>
      </w:r>
      <w:r>
        <w:br/>
        <w:t>bevor der König als ein Büßer kam.</w:t>
      </w:r>
      <w:r>
        <w:br/>
        <w:t>Herr, wirst du es uns noch einmal vergessen,</w:t>
      </w:r>
      <w:r>
        <w:br/>
        <w:t>was deinen Zorn erregte, unsre Scham?</w:t>
      </w:r>
    </w:p>
    <w:p w14:paraId="460E0E77" w14:textId="77777777" w:rsidR="00293FDE" w:rsidRDefault="00293FDE" w:rsidP="00293FDE">
      <w:pPr>
        <w:pStyle w:val="berschrift1"/>
      </w:pPr>
      <w:r>
        <w:rPr>
          <w:rStyle w:val="screen-reader-text"/>
        </w:rPr>
        <w:t>Komm, heilige Taube</w:t>
      </w:r>
      <w:r>
        <w:t xml:space="preserve"> </w:t>
      </w:r>
    </w:p>
    <w:p w14:paraId="244DC106" w14:textId="77777777" w:rsidR="00293FDE" w:rsidRDefault="00293FDE" w:rsidP="00293FDE">
      <w:pPr>
        <w:pStyle w:val="StandardWeb"/>
      </w:pPr>
      <w:r>
        <w:t>Komm, heilige Taube,</w:t>
      </w:r>
      <w:r>
        <w:br/>
        <w:t>die uns das Ölblatt bringt.</w:t>
      </w:r>
      <w:r>
        <w:br/>
        <w:t>Künde, daß Glaube</w:t>
      </w:r>
      <w:r>
        <w:br/>
        <w:t>jedwede Kluft durchdringt.</w:t>
      </w:r>
      <w:r>
        <w:br/>
        <w:t>Nun ist die Ferne</w:t>
      </w:r>
      <w:r>
        <w:br/>
        <w:t>in deinem Flug besiegt.</w:t>
      </w:r>
      <w:r>
        <w:br/>
        <w:t>Erde und Sterne</w:t>
      </w:r>
      <w:r>
        <w:br/>
        <w:t>sind heut in Eins gefügt.</w:t>
      </w:r>
    </w:p>
    <w:p w14:paraId="55F2DC32" w14:textId="77777777" w:rsidR="00293FDE" w:rsidRDefault="00293FDE" w:rsidP="00293FDE">
      <w:pPr>
        <w:pStyle w:val="StandardWeb"/>
      </w:pPr>
      <w:r>
        <w:t>Leucht‘, heilige Flamme,</w:t>
      </w:r>
      <w:r>
        <w:br/>
        <w:t>wie auf der Jünger Haupt.</w:t>
      </w:r>
      <w:r>
        <w:br/>
        <w:t>Weib uns dem Lamme,</w:t>
      </w:r>
      <w:r>
        <w:br/>
        <w:t>das uns dem Tod geraubt.</w:t>
      </w:r>
      <w:r>
        <w:br/>
        <w:t>Du bist gekommen,</w:t>
      </w:r>
      <w:r>
        <w:br/>
        <w:t>Glanz voller Morgenlicht.</w:t>
      </w:r>
      <w:r>
        <w:br/>
        <w:t>Wir sind entnommen</w:t>
      </w:r>
      <w:r>
        <w:br/>
        <w:t>Dunkel und Strafgericht.</w:t>
      </w:r>
    </w:p>
    <w:p w14:paraId="60F63BE9" w14:textId="77777777" w:rsidR="00293FDE" w:rsidRDefault="00293FDE" w:rsidP="00293FDE">
      <w:pPr>
        <w:pStyle w:val="StandardWeb"/>
      </w:pPr>
      <w:r>
        <w:t>Braus‘, heiliges Rauschen,</w:t>
      </w:r>
      <w:r>
        <w:br/>
        <w:t>Wind voller Ewigkeit.</w:t>
      </w:r>
      <w:r>
        <w:br/>
        <w:t>Laß uns dir lauschen</w:t>
      </w:r>
      <w:r>
        <w:br/>
        <w:t>mitten im Erdenstreit.</w:t>
      </w:r>
      <w:r>
        <w:br/>
        <w:t>In allen Zungen,</w:t>
      </w:r>
      <w:r>
        <w:br/>
        <w:t>die nur der Erdkreis kennt,</w:t>
      </w:r>
      <w:r>
        <w:br/>
        <w:t>sei dir lobsungen.</w:t>
      </w:r>
      <w:r>
        <w:br/>
        <w:t>Sieh, auch das Herze brennt!</w:t>
      </w:r>
    </w:p>
    <w:p w14:paraId="61653A00" w14:textId="77777777" w:rsidR="00293FDE" w:rsidRDefault="00293FDE" w:rsidP="00293FDE">
      <w:pPr>
        <w:pStyle w:val="StandardWeb"/>
      </w:pPr>
      <w:r>
        <w:t>Heiliger Geist, weile!</w:t>
      </w:r>
      <w:r>
        <w:br/>
        <w:t>Der du der Tröster heißt,</w:t>
      </w:r>
      <w:r>
        <w:br/>
        <w:t>rette und heile,</w:t>
      </w:r>
      <w:r>
        <w:br/>
        <w:t>weil wir ohn‘ ihn verwaist.</w:t>
      </w:r>
      <w:r>
        <w:br/>
        <w:t>Bleib als sein Zeichen,</w:t>
      </w:r>
      <w:r>
        <w:br/>
        <w:t>daß er uns immer nah</w:t>
      </w:r>
      <w:r>
        <w:br/>
        <w:t>auch in den Reichen,</w:t>
      </w:r>
      <w:r>
        <w:br/>
        <w:t>die noch kein Auge sah.</w:t>
      </w:r>
    </w:p>
    <w:p w14:paraId="036F0279" w14:textId="77777777" w:rsidR="00293FDE" w:rsidRDefault="00293FDE" w:rsidP="00293FDE">
      <w:pPr>
        <w:pStyle w:val="StandardWeb"/>
      </w:pPr>
      <w:r>
        <w:t>In seinem Namen</w:t>
      </w:r>
      <w:r>
        <w:br/>
        <w:t>bist du uns hergesandt</w:t>
      </w:r>
      <w:r>
        <w:br/>
        <w:t>als Ja und Amen,</w:t>
      </w:r>
      <w:r>
        <w:br/>
        <w:t>daß Gott uns zugewandt;</w:t>
      </w:r>
      <w:r>
        <w:br/>
        <w:t>daß er den Sündern</w:t>
      </w:r>
      <w:r>
        <w:br/>
        <w:t>längst seine Hand gelieh’n,</w:t>
      </w:r>
      <w:r>
        <w:br/>
        <w:t>milde als Kindern</w:t>
      </w:r>
      <w:r>
        <w:br/>
        <w:t>in seinem Sohn verzieh’n.</w:t>
      </w:r>
    </w:p>
    <w:p w14:paraId="54BE81B8" w14:textId="77777777" w:rsidR="00293FDE" w:rsidRDefault="00293FDE" w:rsidP="00293FDE">
      <w:pPr>
        <w:pStyle w:val="StandardWeb"/>
      </w:pPr>
      <w:r>
        <w:t>Komm, heilige Taube,</w:t>
      </w:r>
      <w:r>
        <w:br/>
        <w:t>die aus dem Himmel schwebt,</w:t>
      </w:r>
      <w:r>
        <w:br/>
        <w:t>uns aus dem Staube</w:t>
      </w:r>
      <w:r>
        <w:br/>
        <w:t>hoch zu den Wolken hebt.</w:t>
      </w:r>
      <w:r>
        <w:br/>
        <w:t>Breite die Schwingen</w:t>
      </w:r>
      <w:r>
        <w:br/>
        <w:t>über uns. Adlergleich</w:t>
      </w:r>
      <w:r>
        <w:br/>
        <w:t>wirst du uns bringen</w:t>
      </w:r>
      <w:r>
        <w:br/>
        <w:t>heim in sein Vaterreich!</w:t>
      </w:r>
    </w:p>
    <w:p w14:paraId="18465DE1" w14:textId="77777777" w:rsidR="00741736" w:rsidRDefault="00741736" w:rsidP="00741736">
      <w:pPr>
        <w:pStyle w:val="berschrift1"/>
      </w:pPr>
      <w:r>
        <w:rPr>
          <w:rStyle w:val="screen-reader-text"/>
        </w:rPr>
        <w:t>Mein Gott, dein hohes Fest des Lichtes</w:t>
      </w:r>
      <w:r>
        <w:t xml:space="preserve"> </w:t>
      </w:r>
    </w:p>
    <w:p w14:paraId="5E8C35C9" w14:textId="77777777" w:rsidR="00741736" w:rsidRDefault="00741736" w:rsidP="00741736">
      <w:pPr>
        <w:pStyle w:val="StandardWeb"/>
      </w:pPr>
      <w:r>
        <w:t>1. Mein Gott, dein hohes Fest des Lichtes</w:t>
      </w:r>
      <w:r>
        <w:br/>
        <w:t>hat stets die Leidenden gemeint.</w:t>
      </w:r>
      <w:r>
        <w:br/>
        <w:t>Und wer die Schrecken des Gerichtes</w:t>
      </w:r>
      <w:r>
        <w:br/>
        <w:t>nicht als der Schuldigste beweint,</w:t>
      </w:r>
      <w:r>
        <w:br/>
        <w:t>dem blieb dein Stern noch tiefverhüllt</w:t>
      </w:r>
      <w:r>
        <w:br/>
        <w:t>und deine Weihnacht unerfüllt.</w:t>
      </w:r>
    </w:p>
    <w:p w14:paraId="43F850F0" w14:textId="77777777" w:rsidR="00741736" w:rsidRDefault="00741736" w:rsidP="00741736">
      <w:pPr>
        <w:pStyle w:val="StandardWeb"/>
      </w:pPr>
      <w:r>
        <w:t>2. Die ersten Zeugen, die du suchtest,</w:t>
      </w:r>
      <w:r>
        <w:br/>
        <w:t>erschienen aller Hoffnung bar.</w:t>
      </w:r>
      <w:r>
        <w:br/>
        <w:t>Voll Angst, als ob du ihnen fluchtest,</w:t>
      </w:r>
      <w:r>
        <w:br/>
        <w:t>und elend war die Hirtenschar.</w:t>
      </w:r>
      <w:r>
        <w:br/>
        <w:t>Den Ärmsten auf verlassenem Feld</w:t>
      </w:r>
      <w:r>
        <w:br/>
        <w:t>gabst du die Botschaft an die Welt.</w:t>
      </w:r>
    </w:p>
    <w:p w14:paraId="2845D6C3" w14:textId="77777777" w:rsidR="00741736" w:rsidRDefault="00741736" w:rsidP="00741736">
      <w:pPr>
        <w:pStyle w:val="StandardWeb"/>
      </w:pPr>
      <w:r>
        <w:t>3. Die Feier ward zu bunt und heiter,</w:t>
      </w:r>
      <w:r>
        <w:br/>
        <w:t>mit der die Welt dein Fest begeht.</w:t>
      </w:r>
      <w:r>
        <w:br/>
        <w:t>Mach uns doch für die Nacht bereiter,</w:t>
      </w:r>
      <w:r>
        <w:br/>
        <w:t>in der dein Stern am Himmel steht.</w:t>
      </w:r>
      <w:r>
        <w:br/>
        <w:t>Und über deiner Krippe schon</w:t>
      </w:r>
      <w:r>
        <w:br/>
        <w:t>zeig uns dein Kreuz, du Menschensohn.</w:t>
      </w:r>
    </w:p>
    <w:p w14:paraId="1A4CCCEF" w14:textId="77777777" w:rsidR="00741736" w:rsidRDefault="00741736" w:rsidP="00741736">
      <w:pPr>
        <w:pStyle w:val="StandardWeb"/>
      </w:pPr>
      <w:r>
        <w:t>4. Herr, daß wir dich so nennen können,</w:t>
      </w:r>
      <w:r>
        <w:br/>
        <w:t>präg unseren Herzen heißer ein.</w:t>
      </w:r>
      <w:r>
        <w:br/>
        <w:t>Wenn unsere Feste jäh zerrönnen,</w:t>
      </w:r>
      <w:r>
        <w:br/>
        <w:t>muß jeder Tag noch Christtag sein.</w:t>
      </w:r>
      <w:r>
        <w:br/>
        <w:t>Wir preisen dich in Schmerz, Schuld, Not,</w:t>
      </w:r>
      <w:r>
        <w:br/>
        <w:t>und loben dich bei Wein und Brot.</w:t>
      </w:r>
    </w:p>
    <w:p w14:paraId="1C4C33A6" w14:textId="77777777" w:rsidR="00293FDE" w:rsidRDefault="00293FDE" w:rsidP="00293FDE">
      <w:pPr>
        <w:pStyle w:val="berschrift1"/>
      </w:pPr>
      <w:r>
        <w:rPr>
          <w:rStyle w:val="screen-reader-text"/>
        </w:rPr>
        <w:t>Mein Gott, ich will von hinnen gehen</w:t>
      </w:r>
      <w:r>
        <w:t xml:space="preserve"> </w:t>
      </w:r>
    </w:p>
    <w:p w14:paraId="326635AE" w14:textId="77777777" w:rsidR="00293FDE" w:rsidRDefault="00293FDE" w:rsidP="00293FDE">
      <w:pPr>
        <w:pStyle w:val="StandardWeb"/>
      </w:pPr>
      <w:r>
        <w:t>Mein Gott, ich will von hinnen gehen,</w:t>
      </w:r>
      <w:r>
        <w:br/>
        <w:t>der Erdentag wird mir zu lang,</w:t>
      </w:r>
      <w:r>
        <w:br/>
        <w:t>die Tore deiner Stadt zu sehen,</w:t>
      </w:r>
      <w:r>
        <w:br/>
        <w:t>zu hören himmlischen Gesang.</w:t>
      </w:r>
      <w:r>
        <w:br/>
        <w:t>Vor deinem Angesicht zu stehn,</w:t>
      </w:r>
      <w:r>
        <w:br/>
        <w:t>das ist’s allein, was ich ersehn‘.</w:t>
      </w:r>
    </w:p>
    <w:p w14:paraId="16262DE7" w14:textId="77777777" w:rsidR="00293FDE" w:rsidRDefault="00293FDE" w:rsidP="00293FDE">
      <w:pPr>
        <w:pStyle w:val="StandardWeb"/>
      </w:pPr>
      <w:r>
        <w:t>Nicht, daß ich nicht zu danken wüßte</w:t>
      </w:r>
      <w:r>
        <w:br/>
        <w:t>für das, was du mir hier beschert.</w:t>
      </w:r>
      <w:r>
        <w:br/>
        <w:t>Nicht, daß ich nicht geduldig büßte,</w:t>
      </w:r>
      <w:r>
        <w:br/>
        <w:t>solang es dein Gericht begehrt.</w:t>
      </w:r>
      <w:r>
        <w:br/>
        <w:t>Doch das, wonach mein Herz so brennt,</w:t>
      </w:r>
      <w:r>
        <w:br/>
        <w:t>ist, daß mich nichts mehr von dir trennt.</w:t>
      </w:r>
    </w:p>
    <w:p w14:paraId="51BBBAA7" w14:textId="77777777" w:rsidR="00293FDE" w:rsidRDefault="00293FDE" w:rsidP="00293FDE">
      <w:pPr>
        <w:pStyle w:val="StandardWeb"/>
      </w:pPr>
      <w:r>
        <w:t>Die Städte dieses Erdenrundes</w:t>
      </w:r>
      <w:r>
        <w:br/>
        <w:t>sind fahle Schatten deiner Stadt,</w:t>
      </w:r>
      <w:r>
        <w:br/>
        <w:t>die uns Verheißung deines Mundes</w:t>
      </w:r>
      <w:r>
        <w:br/>
        <w:t>schon längst zuvor begründet hat.</w:t>
      </w:r>
      <w:r>
        <w:br/>
        <w:t>Zu ihren Höhen blick‘ ich auf.</w:t>
      </w:r>
      <w:r>
        <w:br/>
        <w:t>Ach, endete der Jahre Lauf!</w:t>
      </w:r>
    </w:p>
    <w:p w14:paraId="29F47A4D" w14:textId="77777777" w:rsidR="00293FDE" w:rsidRDefault="00293FDE" w:rsidP="00293FDE">
      <w:pPr>
        <w:pStyle w:val="StandardWeb"/>
      </w:pPr>
      <w:r>
        <w:t>Die Brunnen, die hier lieblich rinnen,</w:t>
      </w:r>
      <w:r>
        <w:br/>
        <w:t>sind nur ein blasses, dunkles Bild</w:t>
      </w:r>
      <w:r>
        <w:br/>
        <w:t>des Borns, der unter goldenen Zinnen</w:t>
      </w:r>
      <w:r>
        <w:br/>
        <w:t>vor deinem Stuhle ewig quillt.</w:t>
      </w:r>
      <w:r>
        <w:br/>
        <w:t>Die Stadt, die deine Herrlichkeit</w:t>
      </w:r>
      <w:r>
        <w:br/>
        <w:t>erleuchtet, Herr, – liegt sie noch weit?</w:t>
      </w:r>
    </w:p>
    <w:p w14:paraId="2304A973" w14:textId="77777777" w:rsidR="00293FDE" w:rsidRDefault="00293FDE" w:rsidP="00293FDE">
      <w:pPr>
        <w:pStyle w:val="StandardWeb"/>
      </w:pPr>
      <w:r>
        <w:t>Ich denke nur an ihre Mauern,</w:t>
      </w:r>
      <w:r>
        <w:br/>
        <w:t>die der Apostel Namen schmückt.</w:t>
      </w:r>
      <w:r>
        <w:br/>
        <w:t>Was hier ist, kann nur flüchtig dauern,</w:t>
      </w:r>
      <w:r>
        <w:br/>
        <w:t>nachdem ich ihren Saum erblickt.</w:t>
      </w:r>
      <w:r>
        <w:br/>
        <w:t>Ihr Tor steht offen Tag und Nacht:</w:t>
      </w:r>
      <w:r>
        <w:br/>
        <w:t>Wann werd‘ ich, Herr, vor dich gebracht?</w:t>
      </w:r>
    </w:p>
    <w:p w14:paraId="04E57394" w14:textId="77777777" w:rsidR="00293FDE" w:rsidRDefault="00293FDE" w:rsidP="00293FDE">
      <w:pPr>
        <w:pStyle w:val="StandardWeb"/>
      </w:pPr>
      <w:r>
        <w:t>Vergehen bald der Berge Firnen,</w:t>
      </w:r>
      <w:r>
        <w:br/>
        <w:t>daß deine Stadt herniederfährt,</w:t>
      </w:r>
      <w:r>
        <w:br/>
        <w:t>darin der Engel reine Stirnen</w:t>
      </w:r>
      <w:r>
        <w:br/>
        <w:t>von deinem Namen sind verklärt?</w:t>
      </w:r>
      <w:r>
        <w:br/>
        <w:t>Die Stadt, geschmückt gleich einer Braut,</w:t>
      </w:r>
      <w:r>
        <w:br/>
        <w:t>aus Jaspis und Saphir erbaut?</w:t>
      </w:r>
    </w:p>
    <w:p w14:paraId="718F9D39" w14:textId="77777777" w:rsidR="00293FDE" w:rsidRDefault="00293FDE" w:rsidP="00293FDE">
      <w:pPr>
        <w:pStyle w:val="StandardWeb"/>
      </w:pPr>
      <w:r>
        <w:t>Errichtet aus dem Holz des Lebens,</w:t>
      </w:r>
      <w:r>
        <w:br/>
        <w:t>so steigt sie aus der Wolken Meer.</w:t>
      </w:r>
      <w:r>
        <w:br/>
        <w:t>Wir Menschen wandern nicht vergebens:</w:t>
      </w:r>
      <w:r>
        <w:br/>
        <w:t>du nahst uns aus der Ferne her.</w:t>
      </w:r>
      <w:r>
        <w:br/>
        <w:t>Die Hütte Gottes ist bereit,</w:t>
      </w:r>
      <w:r>
        <w:br/>
        <w:t>die Stadt des Heils in Ewigkeit!</w:t>
      </w:r>
    </w:p>
    <w:p w14:paraId="2D8F9735" w14:textId="77777777" w:rsidR="00293FDE" w:rsidRDefault="00293FDE" w:rsidP="00293FDE">
      <w:pPr>
        <w:pStyle w:val="StandardWeb"/>
      </w:pPr>
      <w:r>
        <w:t>Erlöschen mögen Mond und Sonnen.</w:t>
      </w:r>
      <w:r>
        <w:br/>
        <w:t>Dein Glanz herrscht in ihr immerdar.</w:t>
      </w:r>
      <w:r>
        <w:br/>
        <w:t>Das Ziel war da, eh wir begonnen.</w:t>
      </w:r>
      <w:r>
        <w:br/>
        <w:t>Die Worte sind gewiß und wahr.</w:t>
      </w:r>
      <w:r>
        <w:br/>
        <w:t>Wir suchten nicht: Du bist’s, der sucht</w:t>
      </w:r>
      <w:r>
        <w:br/>
        <w:t>und heimruft, die wir dir geflucht.</w:t>
      </w:r>
    </w:p>
    <w:p w14:paraId="708E35B2" w14:textId="77777777" w:rsidR="00293FDE" w:rsidRDefault="00293FDE" w:rsidP="00293FDE">
      <w:pPr>
        <w:pStyle w:val="berschrift1"/>
      </w:pPr>
      <w:r>
        <w:rPr>
          <w:rStyle w:val="screen-reader-text"/>
        </w:rPr>
        <w:t>Nun ruht doch alle Welt</w:t>
      </w:r>
      <w:r>
        <w:t xml:space="preserve"> </w:t>
      </w:r>
    </w:p>
    <w:p w14:paraId="1AAEDD9C" w14:textId="77777777" w:rsidR="00293FDE" w:rsidRDefault="00293FDE" w:rsidP="00293FDE">
      <w:pPr>
        <w:pStyle w:val="StandardWeb"/>
      </w:pPr>
      <w:r>
        <w:t>Nun ruht doch alle Welt.</w:t>
      </w:r>
      <w:r>
        <w:br/>
        <w:t>0 Herz, wie willst du’s fassen?</w:t>
      </w:r>
      <w:r>
        <w:br/>
        <w:t>Die Erde liegt im Streit,</w:t>
      </w:r>
      <w:r>
        <w:br/>
        <w:t>von allem Heil verlassen,</w:t>
      </w:r>
      <w:r>
        <w:br/>
        <w:t>ist friedlos weit und breit</w:t>
      </w:r>
      <w:r>
        <w:br/>
        <w:t>und wider dich gestellt.</w:t>
      </w:r>
    </w:p>
    <w:p w14:paraId="41786B89" w14:textId="77777777" w:rsidR="00293FDE" w:rsidRDefault="00293FDE" w:rsidP="00293FDE">
      <w:pPr>
        <w:pStyle w:val="StandardWeb"/>
      </w:pPr>
      <w:r>
        <w:t>Doch der die Erde schuf,</w:t>
      </w:r>
      <w:r>
        <w:br/>
        <w:t>hat deine Angst gesehen</w:t>
      </w:r>
      <w:r>
        <w:br/>
        <w:t>und hat sich aufgemacht,</w:t>
      </w:r>
      <w:r>
        <w:br/>
        <w:t>will dir zur Seite stehen,</w:t>
      </w:r>
      <w:r>
        <w:br/>
        <w:t>ein Helfer voller Macht.</w:t>
      </w:r>
      <w:r>
        <w:br/>
        <w:t>Hell klingt sein Friedensruf.</w:t>
      </w:r>
    </w:p>
    <w:p w14:paraId="43C233A5" w14:textId="77777777" w:rsidR="00293FDE" w:rsidRDefault="00293FDE" w:rsidP="00293FDE">
      <w:pPr>
        <w:pStyle w:val="StandardWeb"/>
      </w:pPr>
      <w:r>
        <w:t>Wie wird die Welt so still.</w:t>
      </w:r>
      <w:r>
        <w:br/>
        <w:t>0 Herz, wie sollst du’s glauben?</w:t>
      </w:r>
      <w:r>
        <w:br/>
        <w:t>Du trägst so schwere Last.</w:t>
      </w:r>
      <w:r>
        <w:br/>
        <w:t>Die Welt will alles rauben,</w:t>
      </w:r>
      <w:r>
        <w:br/>
        <w:t>was du so heiß umfaßt.</w:t>
      </w:r>
      <w:r>
        <w:br/>
        <w:t>Des Leidens ist kein Ziel.</w:t>
      </w:r>
    </w:p>
    <w:p w14:paraId="0C4428B8" w14:textId="77777777" w:rsidR="00293FDE" w:rsidRDefault="00293FDE" w:rsidP="00293FDE">
      <w:pPr>
        <w:pStyle w:val="StandardWeb"/>
      </w:pPr>
      <w:r>
        <w:t>Doch der das A und 0,</w:t>
      </w:r>
      <w:r>
        <w:br/>
        <w:t>der Anfang und das Ende,</w:t>
      </w:r>
      <w:r>
        <w:br/>
        <w:t>tritt heut in deine Zeit</w:t>
      </w:r>
      <w:r>
        <w:br/>
        <w:t>und legt in deine Hände</w:t>
      </w:r>
      <w:r>
        <w:br/>
        <w:t>das Pfand der Seligkeit.</w:t>
      </w:r>
      <w:r>
        <w:br/>
        <w:t>Das macht dich reich und froh.</w:t>
      </w:r>
    </w:p>
    <w:p w14:paraId="2DDAE446" w14:textId="77777777" w:rsidR="00293FDE" w:rsidRDefault="00293FDE" w:rsidP="00293FDE">
      <w:pPr>
        <w:pStyle w:val="StandardWeb"/>
      </w:pPr>
      <w:r>
        <w:t>Die Welt jauchzt fröhlich auf.</w:t>
      </w:r>
      <w:r>
        <w:br/>
        <w:t>0 Herz, wie kann’s dich wecken?</w:t>
      </w:r>
      <w:r>
        <w:br/>
        <w:t>Dich hat die Not versteint.</w:t>
      </w:r>
      <w:r>
        <w:br/>
        <w:t>Der Erdkreis hat viel Schrecken</w:t>
      </w:r>
      <w:r>
        <w:br/>
        <w:t>zu deiner Qual vereint</w:t>
      </w:r>
      <w:r>
        <w:br/>
        <w:t>und türmt sie dir zu Hauf.</w:t>
      </w:r>
    </w:p>
    <w:p w14:paraId="41742B92" w14:textId="77777777" w:rsidR="00293FDE" w:rsidRDefault="00293FDE" w:rsidP="00293FDE">
      <w:pPr>
        <w:pStyle w:val="StandardWeb"/>
      </w:pPr>
      <w:r>
        <w:t>Doch der das Leben gab,</w:t>
      </w:r>
      <w:r>
        <w:br/>
        <w:t>den Mund mit Odem füllte,</w:t>
      </w:r>
      <w:r>
        <w:br/>
        <w:t>spricht selbst dir Tröstung zu.</w:t>
      </w:r>
      <w:r>
        <w:br/>
        <w:t>Kein Schmerz, den er nicht stillte!</w:t>
      </w:r>
      <w:r>
        <w:br/>
        <w:t>Kein Werk, das er nicht tu!</w:t>
      </w:r>
      <w:r>
        <w:br/>
        <w:t>Dein Heiland kommt herab!</w:t>
      </w:r>
    </w:p>
    <w:p w14:paraId="20B84739" w14:textId="77777777" w:rsidR="00293FDE" w:rsidRDefault="00293FDE" w:rsidP="00293FDE">
      <w:pPr>
        <w:pStyle w:val="StandardWeb"/>
      </w:pPr>
      <w:r>
        <w:t>Die Tannen freuen sich.</w:t>
      </w:r>
      <w:r>
        <w:br/>
        <w:t>Die Hürden auf dem Felde</w:t>
      </w:r>
      <w:r>
        <w:br/>
        <w:t>erhellt ein klarer Schein.</w:t>
      </w:r>
      <w:r>
        <w:br/>
        <w:t>Komm, Engel, komm und melde:</w:t>
      </w:r>
      <w:r>
        <w:br/>
        <w:t>Was bricht zur Nacht herein?</w:t>
      </w:r>
      <w:r>
        <w:br/>
        <w:t>Kommst du und meinst auch mich?</w:t>
      </w:r>
    </w:p>
    <w:p w14:paraId="58911E9C" w14:textId="77777777" w:rsidR="00293FDE" w:rsidRDefault="00293FDE" w:rsidP="00293FDE">
      <w:pPr>
        <w:pStyle w:val="StandardWeb"/>
      </w:pPr>
      <w:r>
        <w:t>Gott Lob! In deinem Licht</w:t>
      </w:r>
      <w:r>
        <w:br/>
        <w:t>darf ich das Licht erschauen,</w:t>
      </w:r>
      <w:r>
        <w:br/>
        <w:t>das Kind, den Herrn der Welt!</w:t>
      </w:r>
      <w:r>
        <w:br/>
        <w:t>Ihm will ich mich vertrauen,</w:t>
      </w:r>
      <w:r>
        <w:br/>
        <w:t>er ist es, der mich hält</w:t>
      </w:r>
      <w:r>
        <w:br/>
        <w:t>und rettet im Gericht.</w:t>
      </w:r>
    </w:p>
    <w:p w14:paraId="53FD6664" w14:textId="48D902B2" w:rsidR="00741736" w:rsidRDefault="00741736" w:rsidP="00741736">
      <w:pPr>
        <w:pStyle w:val="berschrift1"/>
      </w:pPr>
      <w:r>
        <w:rPr>
          <w:rStyle w:val="screen-reader-text"/>
        </w:rPr>
        <w:t>Nun sich das Herz von allem löste</w:t>
      </w:r>
      <w:r>
        <w:t xml:space="preserve"> </w:t>
      </w:r>
    </w:p>
    <w:p w14:paraId="2330D59F" w14:textId="77777777" w:rsidR="00741736" w:rsidRDefault="00741736" w:rsidP="00741736">
      <w:pPr>
        <w:pStyle w:val="StandardWeb"/>
      </w:pPr>
      <w:r>
        <w:t>1. Nun sich das Herz von allem löste,</w:t>
      </w:r>
      <w:r>
        <w:br/>
        <w:t>was es an Glück und Gut umschließt,</w:t>
      </w:r>
      <w:r>
        <w:br/>
        <w:t>komm, Tröster, Heil’ger Geist, und tröste,</w:t>
      </w:r>
      <w:r>
        <w:br/>
        <w:t>der du aus Gottes Händen fließt.</w:t>
      </w:r>
    </w:p>
    <w:p w14:paraId="237FF2A8" w14:textId="77777777" w:rsidR="00741736" w:rsidRDefault="00741736" w:rsidP="00741736">
      <w:pPr>
        <w:pStyle w:val="StandardWeb"/>
      </w:pPr>
      <w:r>
        <w:t>2. Nun sich das Herz in alles findet,</w:t>
      </w:r>
      <w:r>
        <w:br/>
        <w:t>was ihm an Schwerem auferlegt,</w:t>
      </w:r>
      <w:r>
        <w:br/>
        <w:t>komm, Heiland, der uns mild verbindet,</w:t>
      </w:r>
      <w:r>
        <w:br/>
        <w:t>die Wunden heilt, uns trägt und pflegt.</w:t>
      </w:r>
    </w:p>
    <w:p w14:paraId="7E8CCBDA" w14:textId="77777777" w:rsidR="00741736" w:rsidRDefault="00741736" w:rsidP="00741736">
      <w:pPr>
        <w:pStyle w:val="StandardWeb"/>
      </w:pPr>
      <w:r>
        <w:t>3. Nun sich das Herz zu dir erhoben</w:t>
      </w:r>
      <w:r>
        <w:br/>
        <w:t>und nur von dir gehalten weiß,</w:t>
      </w:r>
      <w:r>
        <w:br/>
        <w:t>bleib bei uns, Vater. Und zum Loben</w:t>
      </w:r>
      <w:r>
        <w:br/>
        <w:t>wird unser Klagen. Dir sei Preis!</w:t>
      </w:r>
    </w:p>
    <w:p w14:paraId="54A28C36" w14:textId="77777777" w:rsidR="00293FDE" w:rsidRDefault="00293FDE" w:rsidP="00293FDE">
      <w:pPr>
        <w:pStyle w:val="berschrift1"/>
      </w:pPr>
      <w:r>
        <w:rPr>
          <w:rStyle w:val="screen-reader-text"/>
        </w:rPr>
        <w:t>Schon bricht des Tages Glanz hervor</w:t>
      </w:r>
      <w:r>
        <w:t xml:space="preserve"> </w:t>
      </w:r>
    </w:p>
    <w:p w14:paraId="7AE9E74E" w14:textId="77777777" w:rsidR="00293FDE" w:rsidRDefault="00293FDE" w:rsidP="00293FDE">
      <w:pPr>
        <w:pStyle w:val="StandardWeb"/>
      </w:pPr>
      <w:r>
        <w:t>1. Schon bricht des Tages Glanz hervor.</w:t>
      </w:r>
      <w:r>
        <w:br/>
        <w:t>Voll Demut fleht zu Gott empor,</w:t>
      </w:r>
      <w:r>
        <w:br/>
        <w:t>daß, was auch diesen Tag geschieht,</w:t>
      </w:r>
      <w:r>
        <w:br/>
        <w:t>vor allem Unheil er behüt.</w:t>
      </w:r>
    </w:p>
    <w:p w14:paraId="7A5B868E" w14:textId="77777777" w:rsidR="00293FDE" w:rsidRDefault="00293FDE" w:rsidP="00293FDE">
      <w:pPr>
        <w:pStyle w:val="StandardWeb"/>
      </w:pPr>
      <w:r>
        <w:t>2. Er halte uns die Lippen rein;</w:t>
      </w:r>
      <w:r>
        <w:br/>
        <w:t>kein Hader darf uns heut entzwei’n.</w:t>
      </w:r>
      <w:r>
        <w:br/>
        <w:t>Er mache unser Auge frei</w:t>
      </w:r>
      <w:r>
        <w:br/>
        <w:t>und zeige, was da eitel sei.</w:t>
      </w:r>
    </w:p>
    <w:p w14:paraId="2445F318" w14:textId="77777777" w:rsidR="00293FDE" w:rsidRDefault="00293FDE" w:rsidP="00293FDE">
      <w:pPr>
        <w:pStyle w:val="StandardWeb"/>
      </w:pPr>
      <w:r>
        <w:t>3. Ringt um des Herzens Lauterkeit!</w:t>
      </w:r>
      <w:r>
        <w:br/>
        <w:t>Legt ab des Herzens Härtigkeit!</w:t>
      </w:r>
      <w:r>
        <w:br/>
        <w:t>Des Fleisches Hoffart beugt und brecht!</w:t>
      </w:r>
      <w:r>
        <w:br/>
        <w:t>Und Trank und Speise brauchet recht.</w:t>
      </w:r>
    </w:p>
    <w:p w14:paraId="2A8B9CC9" w14:textId="77777777" w:rsidR="00293FDE" w:rsidRDefault="00293FDE" w:rsidP="00293FDE">
      <w:pPr>
        <w:pStyle w:val="StandardWeb"/>
      </w:pPr>
      <w:r>
        <w:t>4. Auf daß, wenn dann die Sonne sinkt</w:t>
      </w:r>
      <w:r>
        <w:br/>
        <w:t>und Dunkel wieder uns umringt,</w:t>
      </w:r>
      <w:r>
        <w:br/>
        <w:t>wir ledig aller Last der Welt</w:t>
      </w:r>
      <w:r>
        <w:br/>
        <w:t>lobsingen dem im Sternenzelt.</w:t>
      </w:r>
    </w:p>
    <w:p w14:paraId="490AA648" w14:textId="77777777" w:rsidR="00293FDE" w:rsidRDefault="00293FDE" w:rsidP="00293FDE">
      <w:pPr>
        <w:pStyle w:val="StandardWeb"/>
      </w:pPr>
      <w:r>
        <w:t>5. Lob dem, der unser Vater ist,</w:t>
      </w:r>
      <w:r>
        <w:br/>
        <w:t>und seinem Sohne Jesus Christ,</w:t>
      </w:r>
      <w:r>
        <w:br/>
        <w:t>dem Geist auch, der uns Trost verleiht,</w:t>
      </w:r>
      <w:r>
        <w:br/>
        <w:t>vordem, jetzt und in Ewigkeit.</w:t>
      </w:r>
    </w:p>
    <w:p w14:paraId="0502B417" w14:textId="705BD99A" w:rsidR="00741736" w:rsidRDefault="00741736" w:rsidP="00741736">
      <w:pPr>
        <w:pStyle w:val="berschrift1"/>
      </w:pPr>
      <w:r>
        <w:rPr>
          <w:rStyle w:val="screen-reader-text"/>
        </w:rPr>
        <w:t>Sieh nicht an, was du selber bist</w:t>
      </w:r>
      <w:r>
        <w:t xml:space="preserve"> </w:t>
      </w:r>
    </w:p>
    <w:p w14:paraId="0BEDBBAC" w14:textId="77777777" w:rsidR="00741736" w:rsidRDefault="00741736" w:rsidP="00741736">
      <w:pPr>
        <w:pStyle w:val="StandardWeb"/>
      </w:pPr>
      <w:r>
        <w:t>1. Sieh nicht an, was du selber bist</w:t>
      </w:r>
      <w:r>
        <w:br/>
        <w:t>in deiner Schuld und Schwäche.</w:t>
      </w:r>
      <w:r>
        <w:br/>
        <w:t>Sieh den an, der gekommen ist,</w:t>
      </w:r>
      <w:r>
        <w:br/>
        <w:t>damit er für dich spreche.</w:t>
      </w:r>
      <w:r>
        <w:br/>
        <w:t>Sieh an, was dir heut widerfährt,</w:t>
      </w:r>
      <w:r>
        <w:br/>
        <w:t>heut, da dein Heiland eingekehrt,</w:t>
      </w:r>
      <w:r>
        <w:br/>
        <w:t>dich wieder heimzubringen</w:t>
      </w:r>
      <w:r>
        <w:br/>
        <w:t>auf adlerstarken Schwingen.</w:t>
      </w:r>
    </w:p>
    <w:p w14:paraId="3A457B9E" w14:textId="77777777" w:rsidR="00741736" w:rsidRDefault="00741736" w:rsidP="00741736">
      <w:pPr>
        <w:pStyle w:val="StandardWeb"/>
      </w:pPr>
      <w:r>
        <w:t>2. Sieh nicht, wie arm du Sünder bist,</w:t>
      </w:r>
      <w:r>
        <w:br/>
        <w:t>der du dich selbst beraubtest.</w:t>
      </w:r>
      <w:r>
        <w:br/>
        <w:t>Sieh auf den Helfer Jesus Christ!</w:t>
      </w:r>
      <w:r>
        <w:br/>
        <w:t>Und wenn du ihm nur glaubtest,</w:t>
      </w:r>
      <w:r>
        <w:br/>
        <w:t>daß nichts als sein Erbarmen frommt</w:t>
      </w:r>
      <w:r>
        <w:br/>
        <w:t>und daß er dich zu retten kommt,</w:t>
      </w:r>
      <w:r>
        <w:br/>
        <w:t>darfst du der Schuld vergessen,</w:t>
      </w:r>
      <w:r>
        <w:br/>
        <w:t>sei sie auch unermessen.</w:t>
      </w:r>
    </w:p>
    <w:p w14:paraId="16A436D7" w14:textId="77777777" w:rsidR="00741736" w:rsidRDefault="00741736" w:rsidP="00741736">
      <w:pPr>
        <w:pStyle w:val="StandardWeb"/>
      </w:pPr>
      <w:r>
        <w:t>3. Glaubst du auch nicht, bleibt er doch treu,</w:t>
      </w:r>
      <w:r>
        <w:br/>
        <w:t>Er hält, was er verkündet.</w:t>
      </w:r>
      <w:r>
        <w:br/>
        <w:t>Er wird Geschöpf – und schafft dich neu,</w:t>
      </w:r>
      <w:r>
        <w:br/>
        <w:t>den er in Unheil findet.</w:t>
      </w:r>
      <w:r>
        <w:br/>
        <w:t>Weil er sich nicht verleugnen kann,</w:t>
      </w:r>
      <w:r>
        <w:br/>
        <w:t>sieh ihn, nicht deine Schuld mehr an.</w:t>
      </w:r>
      <w:r>
        <w:br/>
        <w:t>Er hat sich selbst gebunden.</w:t>
      </w:r>
      <w:r>
        <w:br/>
        <w:t>Er sucht: du wirst gefunden!</w:t>
      </w:r>
    </w:p>
    <w:p w14:paraId="34D892CC" w14:textId="77777777" w:rsidR="00741736" w:rsidRDefault="00741736" w:rsidP="00741736">
      <w:pPr>
        <w:pStyle w:val="StandardWeb"/>
      </w:pPr>
      <w:r>
        <w:t>4. Sieh nicht mehr an, was du auch seist.</w:t>
      </w:r>
      <w:r>
        <w:br/>
        <w:t>Du bist dir schon entnommen.</w:t>
      </w:r>
      <w:r>
        <w:br/>
        <w:t>Nichts fehlt dir jetzt, als daß du weißt:</w:t>
      </w:r>
      <w:r>
        <w:br/>
        <w:t>Gott selber ist gekommen!</w:t>
      </w:r>
      <w:r>
        <w:br/>
        <w:t>Und er heißt Wunderbar, Rat, Kraft,</w:t>
      </w:r>
      <w:r>
        <w:br/>
        <w:t>ein Fürst, der ewigen Frieden schafft.</w:t>
      </w:r>
      <w:r>
        <w:br/>
        <w:t>Dem Anblick deiner Sünden</w:t>
      </w:r>
      <w:r>
        <w:br/>
        <w:t>will er dich selbst entwinden.</w:t>
      </w:r>
    </w:p>
    <w:p w14:paraId="73847AE4" w14:textId="77777777" w:rsidR="00741736" w:rsidRDefault="00741736" w:rsidP="00741736">
      <w:pPr>
        <w:pStyle w:val="StandardWeb"/>
      </w:pPr>
      <w:r>
        <w:t>5. Wie schlecht auch deine Windeln sind,</w:t>
      </w:r>
      <w:r>
        <w:br/>
        <w:t>sei dennoch unverdrossen.</w:t>
      </w:r>
      <w:r>
        <w:br/>
        <w:t>Der Gottessohn, das Menschenkind</w:t>
      </w:r>
      <w:r>
        <w:br/>
        <w:t>liegt doch darin umschlossen.</w:t>
      </w:r>
      <w:r>
        <w:br/>
        <w:t>Hier harrt er, daß er dich befreit.</w:t>
      </w:r>
      <w:r>
        <w:br/>
        <w:t>Welch‘ Schuld ihm auch entgegenschreit –</w:t>
      </w:r>
      <w:r>
        <w:br/>
        <w:t>er hat sie aufgehoben.</w:t>
      </w:r>
      <w:r>
        <w:br/>
        <w:t>Nicht klagen sollst du: loben!</w:t>
      </w:r>
    </w:p>
    <w:p w14:paraId="0E6B41E2" w14:textId="77777777" w:rsidR="00293FDE" w:rsidRDefault="00293FDE" w:rsidP="00293FDE">
      <w:pPr>
        <w:pStyle w:val="berschrift1"/>
      </w:pPr>
      <w:r>
        <w:rPr>
          <w:rStyle w:val="screen-reader-text"/>
        </w:rPr>
        <w:t>Siehe, das ist Gottes Lamm</w:t>
      </w:r>
      <w:r>
        <w:t xml:space="preserve"> </w:t>
      </w:r>
    </w:p>
    <w:p w14:paraId="43CB25BC" w14:textId="77777777" w:rsidR="00293FDE" w:rsidRDefault="00293FDE" w:rsidP="00293FDE">
      <w:pPr>
        <w:pStyle w:val="StandardWeb"/>
      </w:pPr>
      <w:r>
        <w:t>Siehe, das ist Gottes Lamm,</w:t>
      </w:r>
      <w:r>
        <w:br/>
        <w:t>das der Erde Sünde trug.</w:t>
      </w:r>
      <w:r>
        <w:br/>
        <w:t>Blutend an dem Kreuzesstamm,</w:t>
      </w:r>
      <w:r>
        <w:br/>
        <w:t>tat es Gottes Zorn genug.</w:t>
      </w:r>
      <w:r>
        <w:br/>
        <w:t>In dem Felsengrabe liegend,</w:t>
      </w:r>
      <w:r>
        <w:br/>
        <w:t>hat er uns zur Ruh gebracht.</w:t>
      </w:r>
      <w:r>
        <w:br/>
        <w:t>Über Tod und Sünde siegend,</w:t>
      </w:r>
      <w:r>
        <w:br/>
        <w:t>drang das Lamm durch unsre Nacht.</w:t>
      </w:r>
    </w:p>
    <w:p w14:paraId="637384B2" w14:textId="77777777" w:rsidR="00293FDE" w:rsidRDefault="00293FDE" w:rsidP="00293FDE">
      <w:pPr>
        <w:pStyle w:val="StandardWeb"/>
      </w:pPr>
      <w:r>
        <w:t>Siehe, das ist Gottes Held,</w:t>
      </w:r>
      <w:r>
        <w:br/>
        <w:t>der aus dunklem Grabe stieg.</w:t>
      </w:r>
      <w:r>
        <w:br/>
        <w:t>Herr des Himmels und der Welt,</w:t>
      </w:r>
      <w:r>
        <w:br/>
        <w:t>bringt er uns den ew’gen Sieg.</w:t>
      </w:r>
      <w:r>
        <w:br/>
        <w:t>Uns hat er dem Tod entnommen,</w:t>
      </w:r>
      <w:r>
        <w:br/>
        <w:t>uns, die sterben und vergehn!</w:t>
      </w:r>
      <w:r>
        <w:br/>
        <w:t>Gottes Held wird wiederkommen,</w:t>
      </w:r>
      <w:r>
        <w:br/>
        <w:t>und wir werden auferstehn.</w:t>
      </w:r>
    </w:p>
    <w:p w14:paraId="61B693FA" w14:textId="77777777" w:rsidR="00293FDE" w:rsidRDefault="00293FDE" w:rsidP="00293FDE">
      <w:pPr>
        <w:pStyle w:val="StandardWeb"/>
      </w:pPr>
      <w:r>
        <w:t>Siehe, das ist Gottes Sohn,</w:t>
      </w:r>
      <w:r>
        <w:br/>
        <w:t>der in Stall und Krippe lag.</w:t>
      </w:r>
      <w:r>
        <w:br/>
        <w:t>Nach der Marter, nach dem Hohn</w:t>
      </w:r>
      <w:r>
        <w:br/>
        <w:t>strahlt sein heller Freudentag.</w:t>
      </w:r>
      <w:r>
        <w:br/>
        <w:t>Alle Zeit, die wir noch leben,</w:t>
      </w:r>
      <w:r>
        <w:br/>
        <w:t>ist von seinem Glanz erfüllt.</w:t>
      </w:r>
      <w:r>
        <w:br/>
        <w:t>Die dem Sohn die Ehre geben,</w:t>
      </w:r>
      <w:r>
        <w:br/>
        <w:t>werden einst sein Ebenbild.</w:t>
      </w:r>
    </w:p>
    <w:p w14:paraId="3457CC91" w14:textId="77777777" w:rsidR="00293FDE" w:rsidRDefault="00293FDE" w:rsidP="00293FDE">
      <w:pPr>
        <w:pStyle w:val="StandardWeb"/>
      </w:pPr>
      <w:r>
        <w:t>Ihm sei Ehre, Lob und Preis</w:t>
      </w:r>
      <w:r>
        <w:br/>
        <w:t>und Gewalt in Ewigkeit.</w:t>
      </w:r>
      <w:r>
        <w:br/>
        <w:t>Und ihn rühme, wer es weiß,</w:t>
      </w:r>
      <w:r>
        <w:br/>
        <w:t>daß er uns vom Tod befreit.</w:t>
      </w:r>
      <w:r>
        <w:br/>
        <w:t>Wer da atmet, soll bezeugen,</w:t>
      </w:r>
      <w:r>
        <w:br/>
        <w:t>was ihm Gott geoffenbart;</w:t>
      </w:r>
      <w:r>
        <w:br/>
        <w:t>wer da glaubt, soll sich ihm beugen,</w:t>
      </w:r>
      <w:r>
        <w:br/>
        <w:t>der ein Fürst des Lebens ward.</w:t>
      </w:r>
    </w:p>
    <w:p w14:paraId="33971A12" w14:textId="77777777" w:rsidR="00293FDE" w:rsidRDefault="00293FDE" w:rsidP="00293FDE">
      <w:pPr>
        <w:pStyle w:val="berschrift1"/>
      </w:pPr>
      <w:r>
        <w:rPr>
          <w:rStyle w:val="screen-reader-text"/>
        </w:rPr>
        <w:t>Singt Gott, lobsinget seinem Namen</w:t>
      </w:r>
      <w:r>
        <w:t xml:space="preserve"> </w:t>
      </w:r>
    </w:p>
    <w:p w14:paraId="46CFE667" w14:textId="77777777" w:rsidR="00293FDE" w:rsidRDefault="00293FDE" w:rsidP="00293FDE">
      <w:pPr>
        <w:pStyle w:val="StandardWeb"/>
      </w:pPr>
      <w:r>
        <w:t>Singt Gott, lobsinget seinem Namen!</w:t>
      </w:r>
      <w:r>
        <w:br/>
        <w:t>Er gibt sein Wort. Bringt ihr ihm Lieder.</w:t>
      </w:r>
      <w:r>
        <w:br/>
        <w:t>Sein Wort ist lauter Ja und Amen.</w:t>
      </w:r>
      <w:r>
        <w:br/>
        <w:t>Im Worte kommt Gott selbst hernieder.</w:t>
      </w:r>
    </w:p>
    <w:p w14:paraId="30C6CA4C" w14:textId="77777777" w:rsidR="00293FDE" w:rsidRDefault="00293FDE" w:rsidP="00293FDE">
      <w:pPr>
        <w:pStyle w:val="StandardWeb"/>
      </w:pPr>
      <w:r>
        <w:t>Gott gibt sein Wort mit großen Scharen</w:t>
      </w:r>
      <w:r>
        <w:br/>
        <w:t>Evangelisten, die es künden.</w:t>
      </w:r>
      <w:r>
        <w:br/>
        <w:t>Er will uns durch sein Wort bewahren,</w:t>
      </w:r>
      <w:r>
        <w:br/>
        <w:t>durchs Wort uns in der Ferne finden.</w:t>
      </w:r>
    </w:p>
    <w:p w14:paraId="554B8705" w14:textId="5410647C" w:rsidR="00293FDE" w:rsidRDefault="00293FDE" w:rsidP="00293FDE">
      <w:pPr>
        <w:pStyle w:val="StandardWeb"/>
      </w:pPr>
      <w:r>
        <w:t>Wie eines Heeres Waffenwagen,</w:t>
      </w:r>
      <w:r>
        <w:br/>
        <w:t>die uns als Wall und Wehr umringen,</w:t>
      </w:r>
      <w:r>
        <w:br/>
      </w:r>
      <w:r w:rsidR="004C42B3">
        <w:t>s</w:t>
      </w:r>
      <w:r>
        <w:t>oll uns das Wort die Schlachten schlagen,</w:t>
      </w:r>
      <w:r>
        <w:br/>
        <w:t>vieltausendfach uns Hilfe bringen.</w:t>
      </w:r>
    </w:p>
    <w:p w14:paraId="4D87BA9C" w14:textId="77777777" w:rsidR="00293FDE" w:rsidRDefault="00293FDE" w:rsidP="00293FDE">
      <w:pPr>
        <w:pStyle w:val="StandardWeb"/>
      </w:pPr>
      <w:r>
        <w:t>Wir haben einen Gott zur Seite,</w:t>
      </w:r>
      <w:r>
        <w:br/>
        <w:t>der hilft und uns vom Tod errettet</w:t>
      </w:r>
      <w:r>
        <w:br/>
        <w:t>und der uns mitten in dem Streite</w:t>
      </w:r>
      <w:r>
        <w:br/>
        <w:t>in sicherem Zelt ein Lager bettet.</w:t>
      </w:r>
    </w:p>
    <w:p w14:paraId="6B0ECCCF" w14:textId="77777777" w:rsidR="00293FDE" w:rsidRDefault="00293FDE" w:rsidP="00293FDE">
      <w:pPr>
        <w:pStyle w:val="StandardWeb"/>
      </w:pPr>
      <w:r>
        <w:t>Ja, Wall und Waffen, Fahnen, Zelte;</w:t>
      </w:r>
      <w:r>
        <w:br/>
        <w:t>dies alles will sein Wort bedeuten.</w:t>
      </w:r>
      <w:r>
        <w:br/>
        <w:t>Was auch des Feindes Stärke gelte,</w:t>
      </w:r>
      <w:r>
        <w:br/>
        <w:t>das Wort muß uns den Sieg erbeuten!</w:t>
      </w:r>
    </w:p>
    <w:p w14:paraId="31D40EBF" w14:textId="77777777" w:rsidR="00293FDE" w:rsidRDefault="00293FDE" w:rsidP="00293FDE">
      <w:pPr>
        <w:pStyle w:val="StandardWeb"/>
      </w:pPr>
      <w:r>
        <w:t>Gott hat sein Reich schon aufgerichtet,</w:t>
      </w:r>
      <w:r>
        <w:br/>
        <w:t>wenn wir noch tief im Kampfe liegen.</w:t>
      </w:r>
      <w:r>
        <w:br/>
        <w:t>Selbst Tod und Hölle sind vernichtet.</w:t>
      </w:r>
      <w:r>
        <w:br/>
        <w:t>Sein Wort ist Leben, Wirken, Siegen.</w:t>
      </w:r>
    </w:p>
    <w:p w14:paraId="2F467E71" w14:textId="77777777" w:rsidR="00293FDE" w:rsidRDefault="00293FDE" w:rsidP="00293FDE">
      <w:pPr>
        <w:pStyle w:val="StandardWeb"/>
      </w:pPr>
      <w:r>
        <w:t>Er selber muß sein Reich uns stärken,</w:t>
      </w:r>
      <w:r>
        <w:br/>
        <w:t>was er geschaffen hat, erhalten.</w:t>
      </w:r>
      <w:r>
        <w:br/>
        <w:t>Er muß in allen seinen Werken</w:t>
      </w:r>
      <w:r>
        <w:br/>
        <w:t>kraft seines Wortes mächtig walten.</w:t>
      </w:r>
    </w:p>
    <w:p w14:paraId="3E6D92B6" w14:textId="77777777" w:rsidR="00293FDE" w:rsidRDefault="00293FDE" w:rsidP="00293FDE">
      <w:pPr>
        <w:pStyle w:val="StandardWeb"/>
      </w:pPr>
      <w:r>
        <w:t>Er wählt die Welt zum Heiligtume,</w:t>
      </w:r>
      <w:r>
        <w:br/>
        <w:t>drin er uns wunderbar begegnet,</w:t>
      </w:r>
      <w:r>
        <w:br/>
        <w:t>ein Volk, zu dienen seinem Ruhme,</w:t>
      </w:r>
      <w:r>
        <w:br/>
        <w:t>mit Macht und Kraft im Worte segnet.</w:t>
      </w:r>
    </w:p>
    <w:p w14:paraId="0CA22BE8" w14:textId="77777777" w:rsidR="00293FDE" w:rsidRDefault="00293FDE" w:rsidP="00293FDE">
      <w:pPr>
        <w:pStyle w:val="StandardWeb"/>
      </w:pPr>
      <w:r>
        <w:t>Gelobt sei Gott! Mit großen Scharen</w:t>
      </w:r>
      <w:r>
        <w:br/>
        <w:t>hat er sein Wort zu uns gesendet,</w:t>
      </w:r>
      <w:r>
        <w:br/>
        <w:t>daß wir durchs Wort zum Himmel fahren,</w:t>
      </w:r>
      <w:r>
        <w:br/>
        <w:t>wenn aller Streit der Erde endet.</w:t>
      </w:r>
    </w:p>
    <w:p w14:paraId="3A5836E5" w14:textId="77777777" w:rsidR="00293FDE" w:rsidRDefault="00293FDE" w:rsidP="00293FDE">
      <w:pPr>
        <w:pStyle w:val="berschrift1"/>
      </w:pPr>
      <w:r>
        <w:rPr>
          <w:rStyle w:val="screen-reader-text"/>
        </w:rPr>
        <w:t>So will ich, daß die Männer wieder beten</w:t>
      </w:r>
      <w:r>
        <w:t xml:space="preserve"> </w:t>
      </w:r>
    </w:p>
    <w:p w14:paraId="653EB433" w14:textId="77777777" w:rsidR="00293FDE" w:rsidRDefault="00293FDE" w:rsidP="00293FDE">
      <w:pPr>
        <w:pStyle w:val="StandardWeb"/>
      </w:pPr>
      <w:r>
        <w:t>So will ich, daß die Männer wieder beten,</w:t>
      </w:r>
      <w:r>
        <w:br/>
        <w:t>an allen Orten heil’ge Hände heben</w:t>
      </w:r>
      <w:r>
        <w:br/>
        <w:t>und ohne Zorn und Zweifel vor dich treten,</w:t>
      </w:r>
      <w:r>
        <w:br/>
        <w:t>du mögest allem Kampf sein Ziel erst geben.</w:t>
      </w:r>
    </w:p>
    <w:p w14:paraId="3193ED88" w14:textId="77777777" w:rsidR="00293FDE" w:rsidRDefault="00293FDE" w:rsidP="00293FDE">
      <w:pPr>
        <w:pStyle w:val="StandardWeb"/>
      </w:pPr>
      <w:r>
        <w:t>Die Männer sollen beten, wie sie streiten:</w:t>
      </w:r>
      <w:r>
        <w:br/>
        <w:t>mit ganzem Willen und mit allen Kräften;</w:t>
      </w:r>
      <w:r>
        <w:br/>
        <w:t>im Aufbruch schon sich auf den Tod bereiten</w:t>
      </w:r>
      <w:r>
        <w:br/>
        <w:t>und deinen Namen an die Fahnen heften.</w:t>
      </w:r>
    </w:p>
    <w:p w14:paraId="130C4E8E" w14:textId="77777777" w:rsidR="00293FDE" w:rsidRDefault="00293FDE" w:rsidP="00293FDE">
      <w:pPr>
        <w:pStyle w:val="StandardWeb"/>
      </w:pPr>
      <w:r>
        <w:t>Denn es genügt nicht, über Menschen siegen.</w:t>
      </w:r>
      <w:r>
        <w:br/>
        <w:t>Der letzte Streit bleibt immer noch zu führen.</w:t>
      </w:r>
      <w:r>
        <w:br/>
        <w:t>Mit Gott und Menschen kämpfen und obliegen,</w:t>
      </w:r>
      <w:r>
        <w:br/>
        <w:t>vermögen nur, die ringend dich berühren.</w:t>
      </w:r>
    </w:p>
    <w:p w14:paraId="5A2E5063" w14:textId="77777777" w:rsidR="00293FDE" w:rsidRDefault="00293FDE" w:rsidP="00293FDE">
      <w:pPr>
        <w:pStyle w:val="StandardWeb"/>
      </w:pPr>
      <w:r>
        <w:t>Dann wird sich als der Siege Sieg erweisen,</w:t>
      </w:r>
      <w:r>
        <w:br/>
        <w:t>daß du sie selber in den Kampf gerissen.</w:t>
      </w:r>
      <w:r>
        <w:br/>
        <w:t>Und selbst erliegend werden sie es preisen,</w:t>
      </w:r>
      <w:r>
        <w:br/>
        <w:t>vom König aller Könige zu wissen.</w:t>
      </w:r>
    </w:p>
    <w:p w14:paraId="3DCEC5A6" w14:textId="77777777" w:rsidR="00293FDE" w:rsidRDefault="00293FDE" w:rsidP="00293FDE">
      <w:pPr>
        <w:pStyle w:val="StandardWeb"/>
      </w:pPr>
      <w:r>
        <w:t>Die aus der Schlacht des Betens wiederkehren,</w:t>
      </w:r>
      <w:r>
        <w:br/>
        <w:t>erwartest du, daß deine Kraft sie stärke,</w:t>
      </w:r>
      <w:r>
        <w:br/>
        <w:t>wie wir’s vom König Melchisedek hören,</w:t>
      </w:r>
      <w:r>
        <w:br/>
        <w:t>mit Brot und Wein, den größten deiner Werke.</w:t>
      </w:r>
    </w:p>
    <w:p w14:paraId="4081496C" w14:textId="77777777" w:rsidR="00293FDE" w:rsidRDefault="00293FDE" w:rsidP="00293FDE">
      <w:pPr>
        <w:pStyle w:val="StandardWeb"/>
      </w:pPr>
      <w:r>
        <w:t>Noch immer hast du die vom Kampfe Wunden</w:t>
      </w:r>
      <w:r>
        <w:br/>
        <w:t>am Tische deines Abendmahls bewirtet,</w:t>
      </w:r>
      <w:r>
        <w:br/>
        <w:t>sie mit dem Kranze, der nicht welkt, umbunden</w:t>
      </w:r>
      <w:r>
        <w:br/>
        <w:t>und mit dem Schwerte deines Geists gegürtet!</w:t>
      </w:r>
    </w:p>
    <w:p w14:paraId="3A6210A8" w14:textId="77777777" w:rsidR="00293FDE" w:rsidRDefault="00293FDE" w:rsidP="00293FDE">
      <w:pPr>
        <w:pStyle w:val="berschrift1"/>
      </w:pPr>
      <w:r>
        <w:rPr>
          <w:rStyle w:val="screen-reader-text"/>
        </w:rPr>
        <w:t>Wer warst du, Herr, vor dieser Nacht?</w:t>
      </w:r>
      <w:r>
        <w:t xml:space="preserve"> </w:t>
      </w:r>
    </w:p>
    <w:p w14:paraId="5F25D73E" w14:textId="77777777" w:rsidR="00293FDE" w:rsidRDefault="00293FDE" w:rsidP="00293FDE">
      <w:pPr>
        <w:pStyle w:val="StandardWeb"/>
      </w:pPr>
      <w:r>
        <w:t>Wer warst du, Herr, vor dieser Nacht?</w:t>
      </w:r>
      <w:r>
        <w:br/>
        <w:t>Der Engel Lob ward dir gebracht.</w:t>
      </w:r>
      <w:r>
        <w:br/>
        <w:t>Bei Gott warst du vor aller Zeit.</w:t>
      </w:r>
      <w:r>
        <w:br/>
        <w:t>Du warst der Glanz der Herrlichkeit.</w:t>
      </w:r>
      <w:r>
        <w:br/>
        <w:t>Beschlossen war in dir, was lebt.</w:t>
      </w:r>
      <w:r>
        <w:br/>
        <w:t>Geschaffen ward durch dich, was webt.</w:t>
      </w:r>
      <w:r>
        <w:br/>
        <w:t>Himmel und Erde ward durch dich gemacht.</w:t>
      </w:r>
      <w:r>
        <w:br/>
        <w:t>Gott selbst warst du vor dieser Nacht.</w:t>
      </w:r>
    </w:p>
    <w:p w14:paraId="49BF5A09" w14:textId="77777777" w:rsidR="00293FDE" w:rsidRDefault="00293FDE" w:rsidP="00293FDE">
      <w:pPr>
        <w:pStyle w:val="StandardWeb"/>
      </w:pPr>
      <w:r>
        <w:t>Wer war ich, Herr, vor dieser Nacht?</w:t>
      </w:r>
      <w:r>
        <w:br/>
        <w:t>Des sei in Scham und Schmerz gedacht!</w:t>
      </w:r>
      <w:r>
        <w:br/>
        <w:t>Denn ich war Fleisch und ganz verderbt,</w:t>
      </w:r>
      <w:r>
        <w:br/>
        <w:t>verloren und des Heils enterbt.</w:t>
      </w:r>
      <w:r>
        <w:br/>
        <w:t>Erloschen war mir alles Licht.</w:t>
      </w:r>
      <w:r>
        <w:br/>
        <w:t>Verfallen war ich dem Gericht.</w:t>
      </w:r>
      <w:r>
        <w:br/>
        <w:t>Ich, dem Gott Heil und Gnade zugedacht,</w:t>
      </w:r>
      <w:r>
        <w:br/>
        <w:t>war Finsternis und Tod und Nacht!</w:t>
      </w:r>
    </w:p>
    <w:p w14:paraId="4CEDF66B" w14:textId="77777777" w:rsidR="00293FDE" w:rsidRDefault="00293FDE" w:rsidP="00293FDE">
      <w:pPr>
        <w:pStyle w:val="StandardWeb"/>
      </w:pPr>
      <w:r>
        <w:t>Wer wardst du, Herr, in dieser Nacht?</w:t>
      </w:r>
      <w:r>
        <w:br/>
        <w:t>Du, dem der Engel Mund gelacht,</w:t>
      </w:r>
      <w:r>
        <w:br/>
        <w:t>dem nichts an Ruhm und Preis gefehlt,</w:t>
      </w:r>
      <w:r>
        <w:br/>
        <w:t>hast meine Strafe dir erwählt.</w:t>
      </w:r>
      <w:r>
        <w:br/>
        <w:t>Du wardst ein Kind im armen Stall</w:t>
      </w:r>
      <w:r>
        <w:br/>
        <w:t>und sühntest für der Menschheit Fall.</w:t>
      </w:r>
      <w:r>
        <w:br/>
        <w:t>Du, Herr, in deiner Himmel höchster Pracht</w:t>
      </w:r>
      <w:r>
        <w:br/>
        <w:t>wardst ein Gefährte meiner Nacht!</w:t>
      </w:r>
    </w:p>
    <w:p w14:paraId="601336F8" w14:textId="77777777" w:rsidR="00293FDE" w:rsidRDefault="00293FDE" w:rsidP="00293FDE">
      <w:pPr>
        <w:pStyle w:val="StandardWeb"/>
      </w:pPr>
      <w:r>
        <w:t>Wer ward ich, Herr, in dieser Nacht?</w:t>
      </w:r>
      <w:r>
        <w:br/>
        <w:t>Herz, halte still und poche sacht!</w:t>
      </w:r>
      <w:r>
        <w:br/>
        <w:t>In Gottes Sohn ward ich Sein Kind.</w:t>
      </w:r>
      <w:r>
        <w:br/>
        <w:t>Gott ward als Vater mir gesinnt.</w:t>
      </w:r>
      <w:r>
        <w:br/>
        <w:t>Noch weiß ich nicht: Was werd‘ ich sein?</w:t>
      </w:r>
      <w:r>
        <w:br/>
        <w:t>Ich spüre nur den hellen Schein!</w:t>
      </w:r>
      <w:r>
        <w:br/>
        <w:t>Den hast du mir in dieser heil’gen Nacht</w:t>
      </w:r>
      <w:r>
        <w:br/>
        <w:t>an deiner Krippe, Herr, entfacht!</w:t>
      </w:r>
    </w:p>
    <w:p w14:paraId="5DC5ACC5" w14:textId="77777777" w:rsidR="00293FDE" w:rsidRDefault="00293FDE" w:rsidP="00293FDE">
      <w:pPr>
        <w:pStyle w:val="berschrift1"/>
      </w:pPr>
      <w:r>
        <w:rPr>
          <w:rStyle w:val="screen-reader-text"/>
        </w:rPr>
        <w:t>Wir taten Unrecht, fielen tief</w:t>
      </w:r>
      <w:r>
        <w:t xml:space="preserve"> </w:t>
      </w:r>
    </w:p>
    <w:p w14:paraId="0381EC7E" w14:textId="77777777" w:rsidR="00293FDE" w:rsidRDefault="00293FDE" w:rsidP="00293FDE">
      <w:pPr>
        <w:pStyle w:val="StandardWeb"/>
      </w:pPr>
      <w:r>
        <w:t>Wir taten Unrecht, fielen tief</w:t>
      </w:r>
      <w:r>
        <w:br/>
        <w:t>und haben uns von dir gewandt.</w:t>
      </w:r>
      <w:r>
        <w:br/>
        <w:t>Wir hörten dich nicht, der uns rief,</w:t>
      </w:r>
      <w:r>
        <w:br/>
        <w:t>und rissen uns von deiner Hand.</w:t>
      </w:r>
      <w:r>
        <w:br/>
        <w:t>Gott, wirst du uns die Gnade nehmen?</w:t>
      </w:r>
      <w:r>
        <w:br/>
        <w:t>Herr, Herr, wes müssen wir uns schämen!</w:t>
      </w:r>
      <w:r>
        <w:br/>
        <w:t>Ach, wo ist noch ein treuer Knecht?</w:t>
      </w:r>
      <w:r>
        <w:br/>
        <w:t>Du aber, Höchster, bist gerecht!</w:t>
      </w:r>
      <w:r>
        <w:br/>
        <w:t>Herr, erbarme dich unser!</w:t>
      </w:r>
    </w:p>
    <w:p w14:paraId="2A5A58F8" w14:textId="77777777" w:rsidR="00293FDE" w:rsidRDefault="00293FDE" w:rsidP="00293FDE">
      <w:pPr>
        <w:pStyle w:val="StandardWeb"/>
      </w:pPr>
      <w:r>
        <w:t>Wir hörten nicht auf dein Gebot,</w:t>
      </w:r>
      <w:r>
        <w:br/>
        <w:t>das die Propheten offenbart.</w:t>
      </w:r>
      <w:r>
        <w:br/>
        <w:t>Du fragtest nur nach unsrer Not,</w:t>
      </w:r>
      <w:r>
        <w:br/>
        <w:t>als unsre Schuld untilgbar ward.</w:t>
      </w:r>
      <w:r>
        <w:br/>
        <w:t>Den Heiland hast du selbst erkoren.</w:t>
      </w:r>
      <w:r>
        <w:br/>
        <w:t>0 Jesus Christ, der uns geboren:</w:t>
      </w:r>
      <w:r>
        <w:br/>
        <w:t>du hast uns Gott als den gezeigt,</w:t>
      </w:r>
      <w:r>
        <w:br/>
        <w:t>der sich barmherzig zu uns neigt!</w:t>
      </w:r>
      <w:r>
        <w:br/>
        <w:t>Christe, erbarme dich unser!</w:t>
      </w:r>
    </w:p>
    <w:p w14:paraId="6713E899" w14:textId="77777777" w:rsidR="00293FDE" w:rsidRDefault="00293FDE" w:rsidP="00293FDE">
      <w:pPr>
        <w:pStyle w:val="StandardWeb"/>
      </w:pPr>
      <w:r>
        <w:t>Wir liegen vor dir im Gebet.</w:t>
      </w:r>
      <w:r>
        <w:br/>
        <w:t>Herr, sieh nicht auf Gerechtigkeit!</w:t>
      </w:r>
      <w:r>
        <w:br/>
        <w:t>Wir wissen, unser Heil besteht</w:t>
      </w:r>
      <w:r>
        <w:br/>
        <w:t>in dir, Gott der Barmherzigkeit!</w:t>
      </w:r>
      <w:r>
        <w:br/>
        <w:t>Ach, höre, Herr! Ach Herr, sei gnädig!</w:t>
      </w:r>
      <w:r>
        <w:br/>
        <w:t>Herr, merke auf! Sprich du uns ledig!</w:t>
      </w:r>
      <w:r>
        <w:br/>
        <w:t>Herr, tue es! Verziehe nicht!</w:t>
      </w:r>
      <w:r>
        <w:br/>
        <w:t>Sei du der Retter im Gericht!</w:t>
      </w:r>
      <w:r>
        <w:br/>
        <w:t>Herr, erbarme dich unser!</w:t>
      </w:r>
    </w:p>
    <w:p w14:paraId="1278F858" w14:textId="7FFC1317" w:rsidR="00741736" w:rsidRDefault="00741736" w:rsidP="00063D32">
      <w:pPr>
        <w:pStyle w:val="berschrift1"/>
      </w:pPr>
      <w:r>
        <w:rPr>
          <w:rStyle w:val="screen-reader-text"/>
        </w:rPr>
        <w:t>Zuflucht ist bei dem alten Gott</w:t>
      </w:r>
      <w:r>
        <w:t xml:space="preserve"> </w:t>
      </w:r>
    </w:p>
    <w:p w14:paraId="036E2B79" w14:textId="77777777" w:rsidR="00741736" w:rsidRDefault="00741736" w:rsidP="00741736">
      <w:pPr>
        <w:pStyle w:val="StandardWeb"/>
      </w:pPr>
      <w:r>
        <w:t>Zuflucht ist bei dem alten Gott</w:t>
      </w:r>
      <w:r>
        <w:br/>
        <w:t>und unter den ewigen Armen,</w:t>
      </w:r>
      <w:r>
        <w:br/>
        <w:t>die dich erschaffen, erhalten, geführt,</w:t>
      </w:r>
      <w:r>
        <w:br/>
        <w:t>auch wo dein Herz es nicht dankbar gespürt.</w:t>
      </w:r>
      <w:r>
        <w:br/>
        <w:t>Was soll noch Sorge, Zweifel, gar Spott?</w:t>
      </w:r>
      <w:r>
        <w:br/>
        <w:t>Gott will sich deiner erbarmen.</w:t>
      </w:r>
      <w:r>
        <w:br/>
        <w:t>Gott hat dich erkürt.</w:t>
      </w:r>
    </w:p>
    <w:p w14:paraId="348674E2" w14:textId="77777777" w:rsidR="00741736" w:rsidRDefault="00741736" w:rsidP="00741736">
      <w:pPr>
        <w:pStyle w:val="StandardWeb"/>
      </w:pPr>
      <w:r>
        <w:t>Gottes Güte ist ohne Ziel.</w:t>
      </w:r>
      <w:r>
        <w:br/>
        <w:t>Voll Treue sind Gottes Gedanken.</w:t>
      </w:r>
      <w:r>
        <w:br/>
        <w:t>Ob sich dein Wesen gewandelt von Grund,</w:t>
      </w:r>
      <w:r>
        <w:br/>
        <w:t>ob dein Geschick sich geändert zur Stund,</w:t>
      </w:r>
      <w:r>
        <w:br/>
        <w:t>und welch ein neues Los dir auch fiel –</w:t>
      </w:r>
      <w:r>
        <w:br/>
        <w:t>Gott kennt kein Weichen und Wanken.</w:t>
      </w:r>
      <w:r>
        <w:br/>
        <w:t>Gott hält seinen Bund.</w:t>
      </w:r>
    </w:p>
    <w:p w14:paraId="253ED739" w14:textId="77777777" w:rsidR="00741736" w:rsidRDefault="00741736" w:rsidP="00741736">
      <w:pPr>
        <w:pStyle w:val="StandardWeb"/>
      </w:pPr>
      <w:r>
        <w:t>Gott ist Hilfe, Rat, Trost und Schild.</w:t>
      </w:r>
      <w:r>
        <w:br/>
        <w:t>Er bleibt, der er war. Du sollst hoffen.</w:t>
      </w:r>
      <w:r>
        <w:br/>
        <w:t>Ward dir der härteste Kampf auferlegt,</w:t>
      </w:r>
      <w:r>
        <w:br/>
        <w:t>traf dich auch Leid, wie noch keiner es trägt,</w:t>
      </w:r>
      <w:r>
        <w:br/>
        <w:t>und Jammer, den noch niemand gestillt –</w:t>
      </w:r>
      <w:r>
        <w:br/>
        <w:t>Gott hält die Arme dir offen.</w:t>
      </w:r>
      <w:r>
        <w:br/>
        <w:t>Gott heilt, die er schlägt.</w:t>
      </w:r>
    </w:p>
    <w:p w14:paraId="76D3665E" w14:textId="77777777" w:rsidR="00741736" w:rsidRDefault="00741736" w:rsidP="00741736">
      <w:pPr>
        <w:pStyle w:val="StandardWeb"/>
      </w:pPr>
      <w:r>
        <w:t>Gottes Arme sind Halt und Rast.</w:t>
      </w:r>
      <w:r>
        <w:br/>
        <w:t>Sie möchten dich liebend umfangen.</w:t>
      </w:r>
      <w:r>
        <w:br/>
        <w:t>Was dich auch ängste, sie bleiben dein Hort.</w:t>
      </w:r>
      <w:r>
        <w:br/>
        <w:t>Was dich auch binde, sie tragen dich fort.</w:t>
      </w:r>
      <w:r>
        <w:br/>
        <w:t>Und hat die Welt dich bitter gehaßt –</w:t>
      </w:r>
      <w:r>
        <w:br/>
        <w:t>Gott läßt dich Frieden erlangen.</w:t>
      </w:r>
      <w:r>
        <w:br/>
        <w:t>Gott gab dir sein Wort.</w:t>
      </w:r>
    </w:p>
    <w:p w14:paraId="270B1AFD" w14:textId="77777777" w:rsidR="00741736" w:rsidRDefault="00741736" w:rsidP="00741736">
      <w:pPr>
        <w:pStyle w:val="StandardWeb"/>
      </w:pPr>
      <w:r>
        <w:t>Wo die Welt nur das Ende sieht,</w:t>
      </w:r>
      <w:r>
        <w:br/>
        <w:t>läßt Gott auch die Müden beginnen.</w:t>
      </w:r>
      <w:r>
        <w:br/>
        <w:t>Wer in den ewigen Armen geruht,</w:t>
      </w:r>
      <w:r>
        <w:br/>
        <w:t>wacht neu gestärkt, voller Kräfte und Mut.</w:t>
      </w:r>
      <w:r>
        <w:br/>
        <w:t>Selbst wo der Kühnste zagend entflieht,</w:t>
      </w:r>
      <w:r>
        <w:br/>
        <w:t>will er die Krone gewinnen,</w:t>
      </w:r>
      <w:r>
        <w:br/>
        <w:t>das ewige Gut.</w:t>
      </w:r>
    </w:p>
    <w:p w14:paraId="1201D46E" w14:textId="6D96787F" w:rsidR="00741736" w:rsidRDefault="00741736" w:rsidP="00293FDE">
      <w:pPr>
        <w:pStyle w:val="berschrift1"/>
        <w:rPr>
          <w:szCs w:val="36"/>
        </w:rPr>
      </w:pPr>
      <w:r w:rsidRPr="00293FDE">
        <w:t>Die Nacht ist vorgedrungen</w:t>
      </w:r>
      <w:r>
        <w:t xml:space="preserve"> </w:t>
      </w:r>
    </w:p>
    <w:p w14:paraId="7490AB3E" w14:textId="77777777" w:rsidR="00741736" w:rsidRDefault="00741736" w:rsidP="00741736">
      <w:pPr>
        <w:pStyle w:val="StandardWeb"/>
      </w:pPr>
      <w:r>
        <w:t>Die Nacht ist vorgedrungen,</w:t>
      </w:r>
      <w:r>
        <w:br/>
        <w:t>der Tag ist nicht mehr fern.</w:t>
      </w:r>
      <w:r>
        <w:br/>
        <w:t>So sei nun Lob gesungen</w:t>
      </w:r>
      <w:r>
        <w:br/>
        <w:t>dem hellen Morgenstern!</w:t>
      </w:r>
      <w:r>
        <w:br/>
        <w:t>Auch wer zur Nacht geweinet,</w:t>
      </w:r>
      <w:r>
        <w:br/>
        <w:t>der stimme froh mit ein.</w:t>
      </w:r>
      <w:r>
        <w:br/>
        <w:t>Der Morgenstern bescheinet</w:t>
      </w:r>
      <w:r>
        <w:br/>
        <w:t>auch deine Angst und Pein.</w:t>
      </w:r>
    </w:p>
    <w:p w14:paraId="6D065B30" w14:textId="77777777" w:rsidR="00741736" w:rsidRDefault="00741736" w:rsidP="00741736">
      <w:pPr>
        <w:pStyle w:val="StandardWeb"/>
      </w:pPr>
      <w:r>
        <w:t>Dem alle Engel dienen,</w:t>
      </w:r>
      <w:r>
        <w:br/>
        <w:t>wird nun ein Kind und Knecht.</w:t>
      </w:r>
      <w:r>
        <w:br/>
        <w:t>Gott selber ist erschienen</w:t>
      </w:r>
      <w:r>
        <w:br/>
        <w:t>zur Sühne für sein Recht.</w:t>
      </w:r>
      <w:r>
        <w:br/>
        <w:t>Wer schuldig ist auf Erden,</w:t>
      </w:r>
      <w:r>
        <w:br/>
        <w:t>verhüll’ nicht mehr sein Haupt.</w:t>
      </w:r>
      <w:r>
        <w:br/>
        <w:t>Er soll errettet werden,</w:t>
      </w:r>
      <w:r>
        <w:br/>
        <w:t>wenn er dem Kinde glaubt.</w:t>
      </w:r>
    </w:p>
    <w:p w14:paraId="27E52F68" w14:textId="77777777" w:rsidR="00741736" w:rsidRDefault="00741736" w:rsidP="00741736">
      <w:pPr>
        <w:pStyle w:val="StandardWeb"/>
      </w:pPr>
      <w:r>
        <w:t>Die Nacht ist schon im Schwinden,</w:t>
      </w:r>
      <w:r>
        <w:br/>
        <w:t>macht euch zum Stalle auf!</w:t>
      </w:r>
      <w:r>
        <w:br/>
        <w:t>Ihr sollt das Heil dort finden,</w:t>
      </w:r>
      <w:r>
        <w:br/>
        <w:t>das aller Zeiten Lauf</w:t>
      </w:r>
      <w:r>
        <w:br/>
        <w:t>von Anfang an verkündet,</w:t>
      </w:r>
      <w:r>
        <w:br/>
        <w:t>seit eure Schuld geschah.</w:t>
      </w:r>
      <w:r>
        <w:br/>
        <w:t>Nun hat sich euch verbündet,</w:t>
      </w:r>
      <w:r>
        <w:br/>
        <w:t>den Gott selbst ausersah.</w:t>
      </w:r>
    </w:p>
    <w:p w14:paraId="1E588312" w14:textId="77777777" w:rsidR="00741736" w:rsidRDefault="00741736" w:rsidP="00741736">
      <w:pPr>
        <w:pStyle w:val="StandardWeb"/>
      </w:pPr>
      <w:r>
        <w:t>Noch manche Nacht wird fallen</w:t>
      </w:r>
      <w:r>
        <w:br/>
        <w:t>auf Menschenleid und -schuld.</w:t>
      </w:r>
      <w:r>
        <w:br/>
        <w:t>Doch wandert nun mit allen</w:t>
      </w:r>
      <w:r>
        <w:br/>
        <w:t>der Stern der Gotteshuld.</w:t>
      </w:r>
      <w:r>
        <w:br/>
        <w:t>Beglänzt von seinem Lichte,</w:t>
      </w:r>
      <w:r>
        <w:br/>
        <w:t>hält euch kein Dunkel mehr.</w:t>
      </w:r>
      <w:r>
        <w:br/>
        <w:t>Von Gottes Angesichte</w:t>
      </w:r>
      <w:r>
        <w:br/>
        <w:t>kam euch die Rettung her.</w:t>
      </w:r>
    </w:p>
    <w:p w14:paraId="44A91EA8" w14:textId="77777777" w:rsidR="00741736" w:rsidRDefault="00741736" w:rsidP="00741736">
      <w:pPr>
        <w:pStyle w:val="StandardWeb"/>
      </w:pPr>
      <w:r>
        <w:t>Gott will im Dunkel wohnen</w:t>
      </w:r>
      <w:r>
        <w:br/>
        <w:t>und hat es doch erhellt!</w:t>
      </w:r>
      <w:r>
        <w:br/>
        <w:t>Als wollte er belohnen,</w:t>
      </w:r>
      <w:r>
        <w:br/>
        <w:t>so richtet er die Welt!</w:t>
      </w:r>
      <w:r>
        <w:br/>
        <w:t>Der sich den Erdkreis baute,</w:t>
      </w:r>
      <w:r>
        <w:br/>
        <w:t>der läßt den Sünder nicht.</w:t>
      </w:r>
      <w:r>
        <w:br/>
        <w:t>Wer hier dem Sohn vertraute,</w:t>
      </w:r>
      <w:r>
        <w:br/>
        <w:t>kommt dort aus dem Gericht!</w:t>
      </w:r>
    </w:p>
    <w:p w14:paraId="2D24DAAC" w14:textId="77777777" w:rsidR="00293FDE" w:rsidRDefault="00293FDE">
      <w:pPr>
        <w:spacing w:after="0" w:line="240" w:lineRule="auto"/>
        <w:rPr>
          <w:rFonts w:eastAsia="Times New Roman"/>
          <w:b/>
          <w:bCs/>
          <w:color w:val="000000"/>
          <w:kern w:val="36"/>
          <w:sz w:val="36"/>
          <w:szCs w:val="48"/>
          <w:lang w:eastAsia="de-DE"/>
        </w:rPr>
      </w:pPr>
      <w:r>
        <w:br w:type="page"/>
      </w:r>
    </w:p>
    <w:p w14:paraId="79D36539" w14:textId="0A95BA9D" w:rsidR="00D5498D" w:rsidRPr="00D5498D" w:rsidRDefault="00D5498D" w:rsidP="00741736">
      <w:pPr>
        <w:pStyle w:val="berschrift1"/>
      </w:pPr>
      <w:r w:rsidRPr="00D5498D">
        <w:t>Quellen:</w:t>
      </w:r>
    </w:p>
    <w:p w14:paraId="3DDF32FE" w14:textId="77777777" w:rsidR="00D5498D" w:rsidRPr="00D5498D"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B41AB5" w14:textId="77777777" w:rsidR="00D5498D" w:rsidRPr="00D5498D"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7162D4" w14:textId="77777777" w:rsidR="00D5498D" w:rsidRPr="00D5498D"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6E92706" w14:textId="77777777" w:rsidR="008E63BE"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98ADA03" w14:textId="77777777" w:rsidR="00D5498D" w:rsidRDefault="008E63BE" w:rsidP="00741736">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EDA6DD8" w14:textId="77777777" w:rsidR="00082307" w:rsidRPr="00082307" w:rsidRDefault="00082307" w:rsidP="00741736">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CB4DF9F" w14:textId="77777777" w:rsidR="00082307" w:rsidRPr="00082307" w:rsidRDefault="00082307" w:rsidP="00741736">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1F39CAC" w14:textId="77777777" w:rsidR="00082307" w:rsidRPr="00082307" w:rsidRDefault="00082307" w:rsidP="00741736">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CE3804" w14:textId="77777777" w:rsidR="00082307" w:rsidRPr="00082307" w:rsidRDefault="00082307" w:rsidP="00741736">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747E0E0" w14:textId="77777777" w:rsidR="00D5498D" w:rsidRPr="00D5498D"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8AA8AD" w14:textId="77777777" w:rsidR="008E63BE" w:rsidRDefault="00D5498D" w:rsidP="00741736">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175AA45" w14:textId="79E5D6D1" w:rsidR="008E63BE" w:rsidRDefault="008E63BE" w:rsidP="00741736">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180F"/>
    <w:rsid w:val="00063D32"/>
    <w:rsid w:val="00082307"/>
    <w:rsid w:val="000C66E5"/>
    <w:rsid w:val="0012260C"/>
    <w:rsid w:val="001F54C4"/>
    <w:rsid w:val="0022039F"/>
    <w:rsid w:val="00272484"/>
    <w:rsid w:val="00293FDE"/>
    <w:rsid w:val="00297F83"/>
    <w:rsid w:val="002E6D11"/>
    <w:rsid w:val="00381C0C"/>
    <w:rsid w:val="00384292"/>
    <w:rsid w:val="004C42B3"/>
    <w:rsid w:val="00537F59"/>
    <w:rsid w:val="007166CE"/>
    <w:rsid w:val="00741736"/>
    <w:rsid w:val="0075180F"/>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238292"/>
  <w15:chartTrackingRefBased/>
  <w15:docId w15:val="{B725A4AB-17D6-44EE-BAED-407D7F6F3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4173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74173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41736"/>
  </w:style>
  <w:style w:type="paragraph" w:styleId="StandardWeb">
    <w:name w:val="Normal (Web)"/>
    <w:basedOn w:val="Standard"/>
    <w:uiPriority w:val="99"/>
    <w:semiHidden/>
    <w:unhideWhenUsed/>
    <w:rsid w:val="00741736"/>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7417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70502334">
      <w:bodyDiv w:val="1"/>
      <w:marLeft w:val="0"/>
      <w:marRight w:val="0"/>
      <w:marTop w:val="0"/>
      <w:marBottom w:val="0"/>
      <w:divBdr>
        <w:top w:val="none" w:sz="0" w:space="0" w:color="auto"/>
        <w:left w:val="none" w:sz="0" w:space="0" w:color="auto"/>
        <w:bottom w:val="none" w:sz="0" w:space="0" w:color="auto"/>
        <w:right w:val="none" w:sz="0" w:space="0" w:color="auto"/>
      </w:divBdr>
      <w:divsChild>
        <w:div w:id="1588228992">
          <w:marLeft w:val="0"/>
          <w:marRight w:val="0"/>
          <w:marTop w:val="0"/>
          <w:marBottom w:val="0"/>
          <w:divBdr>
            <w:top w:val="none" w:sz="0" w:space="0" w:color="auto"/>
            <w:left w:val="none" w:sz="0" w:space="0" w:color="auto"/>
            <w:bottom w:val="none" w:sz="0" w:space="0" w:color="auto"/>
            <w:right w:val="none" w:sz="0" w:space="0" w:color="auto"/>
          </w:divBdr>
        </w:div>
        <w:div w:id="291592493">
          <w:marLeft w:val="0"/>
          <w:marRight w:val="0"/>
          <w:marTop w:val="0"/>
          <w:marBottom w:val="0"/>
          <w:divBdr>
            <w:top w:val="none" w:sz="0" w:space="0" w:color="auto"/>
            <w:left w:val="none" w:sz="0" w:space="0" w:color="auto"/>
            <w:bottom w:val="none" w:sz="0" w:space="0" w:color="auto"/>
            <w:right w:val="none" w:sz="0" w:space="0" w:color="auto"/>
          </w:divBdr>
        </w:div>
        <w:div w:id="760830154">
          <w:marLeft w:val="0"/>
          <w:marRight w:val="0"/>
          <w:marTop w:val="0"/>
          <w:marBottom w:val="0"/>
          <w:divBdr>
            <w:top w:val="none" w:sz="0" w:space="0" w:color="auto"/>
            <w:left w:val="none" w:sz="0" w:space="0" w:color="auto"/>
            <w:bottom w:val="none" w:sz="0" w:space="0" w:color="auto"/>
            <w:right w:val="none" w:sz="0" w:space="0" w:color="auto"/>
          </w:divBdr>
        </w:div>
        <w:div w:id="1729693590">
          <w:marLeft w:val="0"/>
          <w:marRight w:val="0"/>
          <w:marTop w:val="0"/>
          <w:marBottom w:val="0"/>
          <w:divBdr>
            <w:top w:val="none" w:sz="0" w:space="0" w:color="auto"/>
            <w:left w:val="none" w:sz="0" w:space="0" w:color="auto"/>
            <w:bottom w:val="none" w:sz="0" w:space="0" w:color="auto"/>
            <w:right w:val="none" w:sz="0" w:space="0" w:color="auto"/>
          </w:divBdr>
        </w:div>
        <w:div w:id="2121756760">
          <w:marLeft w:val="0"/>
          <w:marRight w:val="0"/>
          <w:marTop w:val="0"/>
          <w:marBottom w:val="0"/>
          <w:divBdr>
            <w:top w:val="none" w:sz="0" w:space="0" w:color="auto"/>
            <w:left w:val="none" w:sz="0" w:space="0" w:color="auto"/>
            <w:bottom w:val="none" w:sz="0" w:space="0" w:color="auto"/>
            <w:right w:val="none" w:sz="0" w:space="0" w:color="auto"/>
          </w:divBdr>
        </w:div>
        <w:div w:id="50739008">
          <w:marLeft w:val="0"/>
          <w:marRight w:val="0"/>
          <w:marTop w:val="0"/>
          <w:marBottom w:val="0"/>
          <w:divBdr>
            <w:top w:val="none" w:sz="0" w:space="0" w:color="auto"/>
            <w:left w:val="none" w:sz="0" w:space="0" w:color="auto"/>
            <w:bottom w:val="none" w:sz="0" w:space="0" w:color="auto"/>
            <w:right w:val="none" w:sz="0" w:space="0" w:color="auto"/>
          </w:divBdr>
        </w:div>
        <w:div w:id="697698799">
          <w:marLeft w:val="0"/>
          <w:marRight w:val="0"/>
          <w:marTop w:val="0"/>
          <w:marBottom w:val="0"/>
          <w:divBdr>
            <w:top w:val="none" w:sz="0" w:space="0" w:color="auto"/>
            <w:left w:val="none" w:sz="0" w:space="0" w:color="auto"/>
            <w:bottom w:val="none" w:sz="0" w:space="0" w:color="auto"/>
            <w:right w:val="none" w:sz="0" w:space="0" w:color="auto"/>
          </w:divBdr>
        </w:div>
        <w:div w:id="695692852">
          <w:marLeft w:val="0"/>
          <w:marRight w:val="0"/>
          <w:marTop w:val="0"/>
          <w:marBottom w:val="0"/>
          <w:divBdr>
            <w:top w:val="none" w:sz="0" w:space="0" w:color="auto"/>
            <w:left w:val="none" w:sz="0" w:space="0" w:color="auto"/>
            <w:bottom w:val="none" w:sz="0" w:space="0" w:color="auto"/>
            <w:right w:val="none" w:sz="0" w:space="0" w:color="auto"/>
          </w:divBdr>
        </w:div>
        <w:div w:id="1513370472">
          <w:marLeft w:val="0"/>
          <w:marRight w:val="0"/>
          <w:marTop w:val="0"/>
          <w:marBottom w:val="0"/>
          <w:divBdr>
            <w:top w:val="none" w:sz="0" w:space="0" w:color="auto"/>
            <w:left w:val="none" w:sz="0" w:space="0" w:color="auto"/>
            <w:bottom w:val="none" w:sz="0" w:space="0" w:color="auto"/>
            <w:right w:val="none" w:sz="0" w:space="0" w:color="auto"/>
          </w:divBdr>
        </w:div>
        <w:div w:id="579828197">
          <w:marLeft w:val="0"/>
          <w:marRight w:val="0"/>
          <w:marTop w:val="0"/>
          <w:marBottom w:val="0"/>
          <w:divBdr>
            <w:top w:val="none" w:sz="0" w:space="0" w:color="auto"/>
            <w:left w:val="none" w:sz="0" w:space="0" w:color="auto"/>
            <w:bottom w:val="none" w:sz="0" w:space="0" w:color="auto"/>
            <w:right w:val="none" w:sz="0" w:space="0" w:color="auto"/>
          </w:divBdr>
        </w:div>
        <w:div w:id="1939210777">
          <w:marLeft w:val="0"/>
          <w:marRight w:val="0"/>
          <w:marTop w:val="0"/>
          <w:marBottom w:val="0"/>
          <w:divBdr>
            <w:top w:val="none" w:sz="0" w:space="0" w:color="auto"/>
            <w:left w:val="none" w:sz="0" w:space="0" w:color="auto"/>
            <w:bottom w:val="none" w:sz="0" w:space="0" w:color="auto"/>
            <w:right w:val="none" w:sz="0" w:space="0" w:color="auto"/>
          </w:divBdr>
        </w:div>
        <w:div w:id="31617430">
          <w:marLeft w:val="0"/>
          <w:marRight w:val="0"/>
          <w:marTop w:val="0"/>
          <w:marBottom w:val="0"/>
          <w:divBdr>
            <w:top w:val="none" w:sz="0" w:space="0" w:color="auto"/>
            <w:left w:val="none" w:sz="0" w:space="0" w:color="auto"/>
            <w:bottom w:val="none" w:sz="0" w:space="0" w:color="auto"/>
            <w:right w:val="none" w:sz="0" w:space="0" w:color="auto"/>
          </w:divBdr>
        </w:div>
        <w:div w:id="1048454539">
          <w:marLeft w:val="0"/>
          <w:marRight w:val="0"/>
          <w:marTop w:val="0"/>
          <w:marBottom w:val="0"/>
          <w:divBdr>
            <w:top w:val="none" w:sz="0" w:space="0" w:color="auto"/>
            <w:left w:val="none" w:sz="0" w:space="0" w:color="auto"/>
            <w:bottom w:val="none" w:sz="0" w:space="0" w:color="auto"/>
            <w:right w:val="none" w:sz="0" w:space="0" w:color="auto"/>
          </w:divBdr>
        </w:div>
        <w:div w:id="1780754899">
          <w:marLeft w:val="0"/>
          <w:marRight w:val="0"/>
          <w:marTop w:val="0"/>
          <w:marBottom w:val="0"/>
          <w:divBdr>
            <w:top w:val="none" w:sz="0" w:space="0" w:color="auto"/>
            <w:left w:val="none" w:sz="0" w:space="0" w:color="auto"/>
            <w:bottom w:val="none" w:sz="0" w:space="0" w:color="auto"/>
            <w:right w:val="none" w:sz="0" w:space="0" w:color="auto"/>
          </w:divBdr>
        </w:div>
        <w:div w:id="455562187">
          <w:marLeft w:val="0"/>
          <w:marRight w:val="0"/>
          <w:marTop w:val="0"/>
          <w:marBottom w:val="0"/>
          <w:divBdr>
            <w:top w:val="none" w:sz="0" w:space="0" w:color="auto"/>
            <w:left w:val="none" w:sz="0" w:space="0" w:color="auto"/>
            <w:bottom w:val="none" w:sz="0" w:space="0" w:color="auto"/>
            <w:right w:val="none" w:sz="0" w:space="0" w:color="auto"/>
          </w:divBdr>
        </w:div>
        <w:div w:id="1171723568">
          <w:marLeft w:val="0"/>
          <w:marRight w:val="0"/>
          <w:marTop w:val="0"/>
          <w:marBottom w:val="0"/>
          <w:divBdr>
            <w:top w:val="none" w:sz="0" w:space="0" w:color="auto"/>
            <w:left w:val="none" w:sz="0" w:space="0" w:color="auto"/>
            <w:bottom w:val="none" w:sz="0" w:space="0" w:color="auto"/>
            <w:right w:val="none" w:sz="0" w:space="0" w:color="auto"/>
          </w:divBdr>
        </w:div>
        <w:div w:id="1534883802">
          <w:marLeft w:val="0"/>
          <w:marRight w:val="0"/>
          <w:marTop w:val="0"/>
          <w:marBottom w:val="0"/>
          <w:divBdr>
            <w:top w:val="none" w:sz="0" w:space="0" w:color="auto"/>
            <w:left w:val="none" w:sz="0" w:space="0" w:color="auto"/>
            <w:bottom w:val="none" w:sz="0" w:space="0" w:color="auto"/>
            <w:right w:val="none" w:sz="0" w:space="0" w:color="auto"/>
          </w:divBdr>
        </w:div>
        <w:div w:id="372845257">
          <w:marLeft w:val="0"/>
          <w:marRight w:val="0"/>
          <w:marTop w:val="0"/>
          <w:marBottom w:val="0"/>
          <w:divBdr>
            <w:top w:val="none" w:sz="0" w:space="0" w:color="auto"/>
            <w:left w:val="none" w:sz="0" w:space="0" w:color="auto"/>
            <w:bottom w:val="none" w:sz="0" w:space="0" w:color="auto"/>
            <w:right w:val="none" w:sz="0" w:space="0" w:color="auto"/>
          </w:divBdr>
        </w:div>
        <w:div w:id="1970436159">
          <w:marLeft w:val="0"/>
          <w:marRight w:val="0"/>
          <w:marTop w:val="0"/>
          <w:marBottom w:val="0"/>
          <w:divBdr>
            <w:top w:val="none" w:sz="0" w:space="0" w:color="auto"/>
            <w:left w:val="none" w:sz="0" w:space="0" w:color="auto"/>
            <w:bottom w:val="none" w:sz="0" w:space="0" w:color="auto"/>
            <w:right w:val="none" w:sz="0" w:space="0" w:color="auto"/>
          </w:divBdr>
        </w:div>
        <w:div w:id="82262202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3917279">
      <w:bodyDiv w:val="1"/>
      <w:marLeft w:val="0"/>
      <w:marRight w:val="0"/>
      <w:marTop w:val="0"/>
      <w:marBottom w:val="0"/>
      <w:divBdr>
        <w:top w:val="none" w:sz="0" w:space="0" w:color="auto"/>
        <w:left w:val="none" w:sz="0" w:space="0" w:color="auto"/>
        <w:bottom w:val="none" w:sz="0" w:space="0" w:color="auto"/>
        <w:right w:val="none" w:sz="0" w:space="0" w:color="auto"/>
      </w:divBdr>
      <w:divsChild>
        <w:div w:id="1957173599">
          <w:marLeft w:val="0"/>
          <w:marRight w:val="0"/>
          <w:marTop w:val="0"/>
          <w:marBottom w:val="0"/>
          <w:divBdr>
            <w:top w:val="none" w:sz="0" w:space="0" w:color="auto"/>
            <w:left w:val="none" w:sz="0" w:space="0" w:color="auto"/>
            <w:bottom w:val="none" w:sz="0" w:space="0" w:color="auto"/>
            <w:right w:val="none" w:sz="0" w:space="0" w:color="auto"/>
          </w:divBdr>
        </w:div>
        <w:div w:id="1769349448">
          <w:marLeft w:val="0"/>
          <w:marRight w:val="0"/>
          <w:marTop w:val="0"/>
          <w:marBottom w:val="0"/>
          <w:divBdr>
            <w:top w:val="none" w:sz="0" w:space="0" w:color="auto"/>
            <w:left w:val="none" w:sz="0" w:space="0" w:color="auto"/>
            <w:bottom w:val="none" w:sz="0" w:space="0" w:color="auto"/>
            <w:right w:val="none" w:sz="0" w:space="0" w:color="auto"/>
          </w:divBdr>
        </w:div>
        <w:div w:id="1671562658">
          <w:marLeft w:val="0"/>
          <w:marRight w:val="0"/>
          <w:marTop w:val="0"/>
          <w:marBottom w:val="0"/>
          <w:divBdr>
            <w:top w:val="none" w:sz="0" w:space="0" w:color="auto"/>
            <w:left w:val="none" w:sz="0" w:space="0" w:color="auto"/>
            <w:bottom w:val="none" w:sz="0" w:space="0" w:color="auto"/>
            <w:right w:val="none" w:sz="0" w:space="0" w:color="auto"/>
          </w:divBdr>
        </w:div>
        <w:div w:id="60438368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71969923">
      <w:bodyDiv w:val="1"/>
      <w:marLeft w:val="0"/>
      <w:marRight w:val="0"/>
      <w:marTop w:val="0"/>
      <w:marBottom w:val="0"/>
      <w:divBdr>
        <w:top w:val="none" w:sz="0" w:space="0" w:color="auto"/>
        <w:left w:val="none" w:sz="0" w:space="0" w:color="auto"/>
        <w:bottom w:val="none" w:sz="0" w:space="0" w:color="auto"/>
        <w:right w:val="none" w:sz="0" w:space="0" w:color="auto"/>
      </w:divBdr>
      <w:divsChild>
        <w:div w:id="1695032008">
          <w:marLeft w:val="0"/>
          <w:marRight w:val="0"/>
          <w:marTop w:val="0"/>
          <w:marBottom w:val="0"/>
          <w:divBdr>
            <w:top w:val="none" w:sz="0" w:space="0" w:color="auto"/>
            <w:left w:val="none" w:sz="0" w:space="0" w:color="auto"/>
            <w:bottom w:val="none" w:sz="0" w:space="0" w:color="auto"/>
            <w:right w:val="none" w:sz="0" w:space="0" w:color="auto"/>
          </w:divBdr>
        </w:div>
        <w:div w:id="1978534109">
          <w:marLeft w:val="0"/>
          <w:marRight w:val="0"/>
          <w:marTop w:val="0"/>
          <w:marBottom w:val="0"/>
          <w:divBdr>
            <w:top w:val="none" w:sz="0" w:space="0" w:color="auto"/>
            <w:left w:val="none" w:sz="0" w:space="0" w:color="auto"/>
            <w:bottom w:val="none" w:sz="0" w:space="0" w:color="auto"/>
            <w:right w:val="none" w:sz="0" w:space="0" w:color="auto"/>
          </w:divBdr>
        </w:div>
        <w:div w:id="17125928">
          <w:marLeft w:val="0"/>
          <w:marRight w:val="0"/>
          <w:marTop w:val="0"/>
          <w:marBottom w:val="0"/>
          <w:divBdr>
            <w:top w:val="none" w:sz="0" w:space="0" w:color="auto"/>
            <w:left w:val="none" w:sz="0" w:space="0" w:color="auto"/>
            <w:bottom w:val="none" w:sz="0" w:space="0" w:color="auto"/>
            <w:right w:val="none" w:sz="0" w:space="0" w:color="auto"/>
          </w:divBdr>
        </w:div>
        <w:div w:id="1728146213">
          <w:marLeft w:val="0"/>
          <w:marRight w:val="0"/>
          <w:marTop w:val="0"/>
          <w:marBottom w:val="0"/>
          <w:divBdr>
            <w:top w:val="none" w:sz="0" w:space="0" w:color="auto"/>
            <w:left w:val="none" w:sz="0" w:space="0" w:color="auto"/>
            <w:bottom w:val="none" w:sz="0" w:space="0" w:color="auto"/>
            <w:right w:val="none" w:sz="0" w:space="0" w:color="auto"/>
          </w:divBdr>
        </w:div>
        <w:div w:id="165170734">
          <w:marLeft w:val="0"/>
          <w:marRight w:val="0"/>
          <w:marTop w:val="0"/>
          <w:marBottom w:val="0"/>
          <w:divBdr>
            <w:top w:val="none" w:sz="0" w:space="0" w:color="auto"/>
            <w:left w:val="none" w:sz="0" w:space="0" w:color="auto"/>
            <w:bottom w:val="none" w:sz="0" w:space="0" w:color="auto"/>
            <w:right w:val="none" w:sz="0" w:space="0" w:color="auto"/>
          </w:divBdr>
        </w:div>
        <w:div w:id="1776292443">
          <w:marLeft w:val="0"/>
          <w:marRight w:val="0"/>
          <w:marTop w:val="0"/>
          <w:marBottom w:val="0"/>
          <w:divBdr>
            <w:top w:val="none" w:sz="0" w:space="0" w:color="auto"/>
            <w:left w:val="none" w:sz="0" w:space="0" w:color="auto"/>
            <w:bottom w:val="none" w:sz="0" w:space="0" w:color="auto"/>
            <w:right w:val="none" w:sz="0" w:space="0" w:color="auto"/>
          </w:divBdr>
        </w:div>
        <w:div w:id="995303017">
          <w:marLeft w:val="0"/>
          <w:marRight w:val="0"/>
          <w:marTop w:val="0"/>
          <w:marBottom w:val="0"/>
          <w:divBdr>
            <w:top w:val="none" w:sz="0" w:space="0" w:color="auto"/>
            <w:left w:val="none" w:sz="0" w:space="0" w:color="auto"/>
            <w:bottom w:val="none" w:sz="0" w:space="0" w:color="auto"/>
            <w:right w:val="none" w:sz="0" w:space="0" w:color="auto"/>
          </w:divBdr>
        </w:div>
        <w:div w:id="1053389204">
          <w:marLeft w:val="0"/>
          <w:marRight w:val="0"/>
          <w:marTop w:val="0"/>
          <w:marBottom w:val="0"/>
          <w:divBdr>
            <w:top w:val="none" w:sz="0" w:space="0" w:color="auto"/>
            <w:left w:val="none" w:sz="0" w:space="0" w:color="auto"/>
            <w:bottom w:val="none" w:sz="0" w:space="0" w:color="auto"/>
            <w:right w:val="none" w:sz="0" w:space="0" w:color="auto"/>
          </w:divBdr>
        </w:div>
        <w:div w:id="1781025015">
          <w:marLeft w:val="0"/>
          <w:marRight w:val="0"/>
          <w:marTop w:val="0"/>
          <w:marBottom w:val="0"/>
          <w:divBdr>
            <w:top w:val="none" w:sz="0" w:space="0" w:color="auto"/>
            <w:left w:val="none" w:sz="0" w:space="0" w:color="auto"/>
            <w:bottom w:val="none" w:sz="0" w:space="0" w:color="auto"/>
            <w:right w:val="none" w:sz="0" w:space="0" w:color="auto"/>
          </w:divBdr>
        </w:div>
        <w:div w:id="986978777">
          <w:marLeft w:val="0"/>
          <w:marRight w:val="0"/>
          <w:marTop w:val="0"/>
          <w:marBottom w:val="0"/>
          <w:divBdr>
            <w:top w:val="none" w:sz="0" w:space="0" w:color="auto"/>
            <w:left w:val="none" w:sz="0" w:space="0" w:color="auto"/>
            <w:bottom w:val="none" w:sz="0" w:space="0" w:color="auto"/>
            <w:right w:val="none" w:sz="0" w:space="0" w:color="auto"/>
          </w:divBdr>
        </w:div>
        <w:div w:id="561411318">
          <w:marLeft w:val="0"/>
          <w:marRight w:val="0"/>
          <w:marTop w:val="0"/>
          <w:marBottom w:val="0"/>
          <w:divBdr>
            <w:top w:val="none" w:sz="0" w:space="0" w:color="auto"/>
            <w:left w:val="none" w:sz="0" w:space="0" w:color="auto"/>
            <w:bottom w:val="none" w:sz="0" w:space="0" w:color="auto"/>
            <w:right w:val="none" w:sz="0" w:space="0" w:color="auto"/>
          </w:divBdr>
        </w:div>
        <w:div w:id="518592894">
          <w:marLeft w:val="0"/>
          <w:marRight w:val="0"/>
          <w:marTop w:val="0"/>
          <w:marBottom w:val="0"/>
          <w:divBdr>
            <w:top w:val="none" w:sz="0" w:space="0" w:color="auto"/>
            <w:left w:val="none" w:sz="0" w:space="0" w:color="auto"/>
            <w:bottom w:val="none" w:sz="0" w:space="0" w:color="auto"/>
            <w:right w:val="none" w:sz="0" w:space="0" w:color="auto"/>
          </w:divBdr>
        </w:div>
        <w:div w:id="294528246">
          <w:marLeft w:val="0"/>
          <w:marRight w:val="0"/>
          <w:marTop w:val="0"/>
          <w:marBottom w:val="0"/>
          <w:divBdr>
            <w:top w:val="none" w:sz="0" w:space="0" w:color="auto"/>
            <w:left w:val="none" w:sz="0" w:space="0" w:color="auto"/>
            <w:bottom w:val="none" w:sz="0" w:space="0" w:color="auto"/>
            <w:right w:val="none" w:sz="0" w:space="0" w:color="auto"/>
          </w:divBdr>
        </w:div>
        <w:div w:id="126052662">
          <w:marLeft w:val="0"/>
          <w:marRight w:val="0"/>
          <w:marTop w:val="0"/>
          <w:marBottom w:val="0"/>
          <w:divBdr>
            <w:top w:val="none" w:sz="0" w:space="0" w:color="auto"/>
            <w:left w:val="none" w:sz="0" w:space="0" w:color="auto"/>
            <w:bottom w:val="none" w:sz="0" w:space="0" w:color="auto"/>
            <w:right w:val="none" w:sz="0" w:space="0" w:color="auto"/>
          </w:divBdr>
        </w:div>
        <w:div w:id="1359887422">
          <w:marLeft w:val="0"/>
          <w:marRight w:val="0"/>
          <w:marTop w:val="0"/>
          <w:marBottom w:val="0"/>
          <w:divBdr>
            <w:top w:val="none" w:sz="0" w:space="0" w:color="auto"/>
            <w:left w:val="none" w:sz="0" w:space="0" w:color="auto"/>
            <w:bottom w:val="none" w:sz="0" w:space="0" w:color="auto"/>
            <w:right w:val="none" w:sz="0" w:space="0" w:color="auto"/>
          </w:divBdr>
        </w:div>
        <w:div w:id="914389295">
          <w:marLeft w:val="0"/>
          <w:marRight w:val="0"/>
          <w:marTop w:val="0"/>
          <w:marBottom w:val="0"/>
          <w:divBdr>
            <w:top w:val="none" w:sz="0" w:space="0" w:color="auto"/>
            <w:left w:val="none" w:sz="0" w:space="0" w:color="auto"/>
            <w:bottom w:val="none" w:sz="0" w:space="0" w:color="auto"/>
            <w:right w:val="none" w:sz="0" w:space="0" w:color="auto"/>
          </w:divBdr>
        </w:div>
        <w:div w:id="914821215">
          <w:marLeft w:val="0"/>
          <w:marRight w:val="0"/>
          <w:marTop w:val="0"/>
          <w:marBottom w:val="0"/>
          <w:divBdr>
            <w:top w:val="none" w:sz="0" w:space="0" w:color="auto"/>
            <w:left w:val="none" w:sz="0" w:space="0" w:color="auto"/>
            <w:bottom w:val="none" w:sz="0" w:space="0" w:color="auto"/>
            <w:right w:val="none" w:sz="0" w:space="0" w:color="auto"/>
          </w:divBdr>
        </w:div>
        <w:div w:id="412167347">
          <w:marLeft w:val="0"/>
          <w:marRight w:val="0"/>
          <w:marTop w:val="0"/>
          <w:marBottom w:val="0"/>
          <w:divBdr>
            <w:top w:val="none" w:sz="0" w:space="0" w:color="auto"/>
            <w:left w:val="none" w:sz="0" w:space="0" w:color="auto"/>
            <w:bottom w:val="none" w:sz="0" w:space="0" w:color="auto"/>
            <w:right w:val="none" w:sz="0" w:space="0" w:color="auto"/>
          </w:divBdr>
        </w:div>
        <w:div w:id="1741321131">
          <w:marLeft w:val="0"/>
          <w:marRight w:val="0"/>
          <w:marTop w:val="0"/>
          <w:marBottom w:val="0"/>
          <w:divBdr>
            <w:top w:val="none" w:sz="0" w:space="0" w:color="auto"/>
            <w:left w:val="none" w:sz="0" w:space="0" w:color="auto"/>
            <w:bottom w:val="none" w:sz="0" w:space="0" w:color="auto"/>
            <w:right w:val="none" w:sz="0" w:space="0" w:color="auto"/>
          </w:divBdr>
        </w:div>
        <w:div w:id="429618721">
          <w:marLeft w:val="0"/>
          <w:marRight w:val="0"/>
          <w:marTop w:val="0"/>
          <w:marBottom w:val="0"/>
          <w:divBdr>
            <w:top w:val="none" w:sz="0" w:space="0" w:color="auto"/>
            <w:left w:val="none" w:sz="0" w:space="0" w:color="auto"/>
            <w:bottom w:val="none" w:sz="0" w:space="0" w:color="auto"/>
            <w:right w:val="none" w:sz="0" w:space="0" w:color="auto"/>
          </w:divBdr>
        </w:div>
      </w:divsChild>
    </w:div>
    <w:div w:id="2080050905">
      <w:bodyDiv w:val="1"/>
      <w:marLeft w:val="0"/>
      <w:marRight w:val="0"/>
      <w:marTop w:val="0"/>
      <w:marBottom w:val="0"/>
      <w:divBdr>
        <w:top w:val="none" w:sz="0" w:space="0" w:color="auto"/>
        <w:left w:val="none" w:sz="0" w:space="0" w:color="auto"/>
        <w:bottom w:val="none" w:sz="0" w:space="0" w:color="auto"/>
        <w:right w:val="none" w:sz="0" w:space="0" w:color="auto"/>
      </w:divBdr>
      <w:divsChild>
        <w:div w:id="877163981">
          <w:marLeft w:val="0"/>
          <w:marRight w:val="0"/>
          <w:marTop w:val="0"/>
          <w:marBottom w:val="0"/>
          <w:divBdr>
            <w:top w:val="none" w:sz="0" w:space="0" w:color="auto"/>
            <w:left w:val="none" w:sz="0" w:space="0" w:color="auto"/>
            <w:bottom w:val="none" w:sz="0" w:space="0" w:color="auto"/>
            <w:right w:val="none" w:sz="0" w:space="0" w:color="auto"/>
          </w:divBdr>
        </w:div>
        <w:div w:id="1511867205">
          <w:marLeft w:val="0"/>
          <w:marRight w:val="0"/>
          <w:marTop w:val="0"/>
          <w:marBottom w:val="0"/>
          <w:divBdr>
            <w:top w:val="none" w:sz="0" w:space="0" w:color="auto"/>
            <w:left w:val="none" w:sz="0" w:space="0" w:color="auto"/>
            <w:bottom w:val="none" w:sz="0" w:space="0" w:color="auto"/>
            <w:right w:val="none" w:sz="0" w:space="0" w:color="auto"/>
          </w:divBdr>
        </w:div>
        <w:div w:id="1148399767">
          <w:marLeft w:val="0"/>
          <w:marRight w:val="0"/>
          <w:marTop w:val="0"/>
          <w:marBottom w:val="0"/>
          <w:divBdr>
            <w:top w:val="none" w:sz="0" w:space="0" w:color="auto"/>
            <w:left w:val="none" w:sz="0" w:space="0" w:color="auto"/>
            <w:bottom w:val="none" w:sz="0" w:space="0" w:color="auto"/>
            <w:right w:val="none" w:sz="0" w:space="0" w:color="auto"/>
          </w:divBdr>
        </w:div>
        <w:div w:id="803084440">
          <w:marLeft w:val="0"/>
          <w:marRight w:val="0"/>
          <w:marTop w:val="0"/>
          <w:marBottom w:val="0"/>
          <w:divBdr>
            <w:top w:val="none" w:sz="0" w:space="0" w:color="auto"/>
            <w:left w:val="none" w:sz="0" w:space="0" w:color="auto"/>
            <w:bottom w:val="none" w:sz="0" w:space="0" w:color="auto"/>
            <w:right w:val="none" w:sz="0" w:space="0" w:color="auto"/>
          </w:divBdr>
        </w:div>
        <w:div w:id="520321081">
          <w:marLeft w:val="0"/>
          <w:marRight w:val="0"/>
          <w:marTop w:val="0"/>
          <w:marBottom w:val="0"/>
          <w:divBdr>
            <w:top w:val="none" w:sz="0" w:space="0" w:color="auto"/>
            <w:left w:val="none" w:sz="0" w:space="0" w:color="auto"/>
            <w:bottom w:val="none" w:sz="0" w:space="0" w:color="auto"/>
            <w:right w:val="none" w:sz="0" w:space="0" w:color="auto"/>
          </w:divBdr>
        </w:div>
        <w:div w:id="1435860610">
          <w:marLeft w:val="0"/>
          <w:marRight w:val="0"/>
          <w:marTop w:val="0"/>
          <w:marBottom w:val="0"/>
          <w:divBdr>
            <w:top w:val="none" w:sz="0" w:space="0" w:color="auto"/>
            <w:left w:val="none" w:sz="0" w:space="0" w:color="auto"/>
            <w:bottom w:val="none" w:sz="0" w:space="0" w:color="auto"/>
            <w:right w:val="none" w:sz="0" w:space="0" w:color="auto"/>
          </w:divBdr>
        </w:div>
        <w:div w:id="1907257055">
          <w:marLeft w:val="0"/>
          <w:marRight w:val="0"/>
          <w:marTop w:val="0"/>
          <w:marBottom w:val="0"/>
          <w:divBdr>
            <w:top w:val="none" w:sz="0" w:space="0" w:color="auto"/>
            <w:left w:val="none" w:sz="0" w:space="0" w:color="auto"/>
            <w:bottom w:val="none" w:sz="0" w:space="0" w:color="auto"/>
            <w:right w:val="none" w:sz="0" w:space="0" w:color="auto"/>
          </w:divBdr>
        </w:div>
        <w:div w:id="55015895">
          <w:marLeft w:val="0"/>
          <w:marRight w:val="0"/>
          <w:marTop w:val="0"/>
          <w:marBottom w:val="0"/>
          <w:divBdr>
            <w:top w:val="none" w:sz="0" w:space="0" w:color="auto"/>
            <w:left w:val="none" w:sz="0" w:space="0" w:color="auto"/>
            <w:bottom w:val="none" w:sz="0" w:space="0" w:color="auto"/>
            <w:right w:val="none" w:sz="0" w:space="0" w:color="auto"/>
          </w:divBdr>
        </w:div>
        <w:div w:id="1262254957">
          <w:marLeft w:val="0"/>
          <w:marRight w:val="0"/>
          <w:marTop w:val="0"/>
          <w:marBottom w:val="0"/>
          <w:divBdr>
            <w:top w:val="none" w:sz="0" w:space="0" w:color="auto"/>
            <w:left w:val="none" w:sz="0" w:space="0" w:color="auto"/>
            <w:bottom w:val="none" w:sz="0" w:space="0" w:color="auto"/>
            <w:right w:val="none" w:sz="0" w:space="0" w:color="auto"/>
          </w:divBdr>
        </w:div>
        <w:div w:id="623001907">
          <w:marLeft w:val="0"/>
          <w:marRight w:val="0"/>
          <w:marTop w:val="0"/>
          <w:marBottom w:val="0"/>
          <w:divBdr>
            <w:top w:val="none" w:sz="0" w:space="0" w:color="auto"/>
            <w:left w:val="none" w:sz="0" w:space="0" w:color="auto"/>
            <w:bottom w:val="none" w:sz="0" w:space="0" w:color="auto"/>
            <w:right w:val="none" w:sz="0" w:space="0" w:color="auto"/>
          </w:divBdr>
        </w:div>
        <w:div w:id="1807237727">
          <w:marLeft w:val="0"/>
          <w:marRight w:val="0"/>
          <w:marTop w:val="0"/>
          <w:marBottom w:val="0"/>
          <w:divBdr>
            <w:top w:val="none" w:sz="0" w:space="0" w:color="auto"/>
            <w:left w:val="none" w:sz="0" w:space="0" w:color="auto"/>
            <w:bottom w:val="none" w:sz="0" w:space="0" w:color="auto"/>
            <w:right w:val="none" w:sz="0" w:space="0" w:color="auto"/>
          </w:divBdr>
        </w:div>
        <w:div w:id="1609045455">
          <w:marLeft w:val="0"/>
          <w:marRight w:val="0"/>
          <w:marTop w:val="0"/>
          <w:marBottom w:val="0"/>
          <w:divBdr>
            <w:top w:val="none" w:sz="0" w:space="0" w:color="auto"/>
            <w:left w:val="none" w:sz="0" w:space="0" w:color="auto"/>
            <w:bottom w:val="none" w:sz="0" w:space="0" w:color="auto"/>
            <w:right w:val="none" w:sz="0" w:space="0" w:color="auto"/>
          </w:divBdr>
        </w:div>
        <w:div w:id="574752684">
          <w:marLeft w:val="0"/>
          <w:marRight w:val="0"/>
          <w:marTop w:val="0"/>
          <w:marBottom w:val="0"/>
          <w:divBdr>
            <w:top w:val="none" w:sz="0" w:space="0" w:color="auto"/>
            <w:left w:val="none" w:sz="0" w:space="0" w:color="auto"/>
            <w:bottom w:val="none" w:sz="0" w:space="0" w:color="auto"/>
            <w:right w:val="none" w:sz="0" w:space="0" w:color="auto"/>
          </w:divBdr>
        </w:div>
        <w:div w:id="1216700734">
          <w:marLeft w:val="0"/>
          <w:marRight w:val="0"/>
          <w:marTop w:val="0"/>
          <w:marBottom w:val="0"/>
          <w:divBdr>
            <w:top w:val="none" w:sz="0" w:space="0" w:color="auto"/>
            <w:left w:val="none" w:sz="0" w:space="0" w:color="auto"/>
            <w:bottom w:val="none" w:sz="0" w:space="0" w:color="auto"/>
            <w:right w:val="none" w:sz="0" w:space="0" w:color="auto"/>
          </w:divBdr>
        </w:div>
        <w:div w:id="828253560">
          <w:marLeft w:val="0"/>
          <w:marRight w:val="0"/>
          <w:marTop w:val="0"/>
          <w:marBottom w:val="0"/>
          <w:divBdr>
            <w:top w:val="none" w:sz="0" w:space="0" w:color="auto"/>
            <w:left w:val="none" w:sz="0" w:space="0" w:color="auto"/>
            <w:bottom w:val="none" w:sz="0" w:space="0" w:color="auto"/>
            <w:right w:val="none" w:sz="0" w:space="0" w:color="auto"/>
          </w:divBdr>
        </w:div>
        <w:div w:id="1955094629">
          <w:marLeft w:val="0"/>
          <w:marRight w:val="0"/>
          <w:marTop w:val="0"/>
          <w:marBottom w:val="0"/>
          <w:divBdr>
            <w:top w:val="none" w:sz="0" w:space="0" w:color="auto"/>
            <w:left w:val="none" w:sz="0" w:space="0" w:color="auto"/>
            <w:bottom w:val="none" w:sz="0" w:space="0" w:color="auto"/>
            <w:right w:val="none" w:sz="0" w:space="0" w:color="auto"/>
          </w:divBdr>
        </w:div>
        <w:div w:id="358312349">
          <w:marLeft w:val="0"/>
          <w:marRight w:val="0"/>
          <w:marTop w:val="0"/>
          <w:marBottom w:val="0"/>
          <w:divBdr>
            <w:top w:val="none" w:sz="0" w:space="0" w:color="auto"/>
            <w:left w:val="none" w:sz="0" w:space="0" w:color="auto"/>
            <w:bottom w:val="none" w:sz="0" w:space="0" w:color="auto"/>
            <w:right w:val="none" w:sz="0" w:space="0" w:color="auto"/>
          </w:divBdr>
        </w:div>
        <w:div w:id="1419250149">
          <w:marLeft w:val="0"/>
          <w:marRight w:val="0"/>
          <w:marTop w:val="0"/>
          <w:marBottom w:val="0"/>
          <w:divBdr>
            <w:top w:val="none" w:sz="0" w:space="0" w:color="auto"/>
            <w:left w:val="none" w:sz="0" w:space="0" w:color="auto"/>
            <w:bottom w:val="none" w:sz="0" w:space="0" w:color="auto"/>
            <w:right w:val="none" w:sz="0" w:space="0" w:color="auto"/>
          </w:divBdr>
        </w:div>
        <w:div w:id="677002967">
          <w:marLeft w:val="0"/>
          <w:marRight w:val="0"/>
          <w:marTop w:val="0"/>
          <w:marBottom w:val="0"/>
          <w:divBdr>
            <w:top w:val="none" w:sz="0" w:space="0" w:color="auto"/>
            <w:left w:val="none" w:sz="0" w:space="0" w:color="auto"/>
            <w:bottom w:val="none" w:sz="0" w:space="0" w:color="auto"/>
            <w:right w:val="none" w:sz="0" w:space="0" w:color="auto"/>
          </w:divBdr>
        </w:div>
        <w:div w:id="1225023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29</Pages>
  <Words>5134</Words>
  <Characters>32351</Characters>
  <Application>Microsoft Office Word</Application>
  <DocSecurity>0</DocSecurity>
  <Lines>269</Lines>
  <Paragraphs>74</Paragraphs>
  <ScaleCrop>false</ScaleCrop>
  <HeadingPairs>
    <vt:vector size="4" baseType="variant">
      <vt:variant>
        <vt:lpstr>Titel</vt:lpstr>
      </vt:variant>
      <vt:variant>
        <vt:i4>1</vt:i4>
      </vt:variant>
      <vt:variant>
        <vt:lpstr>Überschriften</vt:lpstr>
      </vt:variant>
      <vt:variant>
        <vt:i4>35</vt:i4>
      </vt:variant>
    </vt:vector>
  </HeadingPairs>
  <TitlesOfParts>
    <vt:vector size="36" baseType="lpstr">
      <vt:lpstr/>
      <vt:lpstr>Klepper, Jochen - Lieder</vt:lpstr>
      <vt:lpstr>Vorwort</vt:lpstr>
      <vt:lpstr>Baum der Erkenntnis des Guten und Bösen, </vt:lpstr>
      <vt:lpstr>Bewahre und halte nun Glauben </vt:lpstr>
      <vt:lpstr>Der du die Zeit in Händen hast </vt:lpstr>
      <vt:lpstr>Der Tag ist seiner Höhe nah </vt:lpstr>
      <vt:lpstr>Die Menschenjahre dieser Erde </vt:lpstr>
      <vt:lpstr>Du bist als Stern uns aufgegangen </vt:lpstr>
      <vt:lpstr>Du Kind, zu dieser heil’gen Zeit </vt:lpstr>
      <vt:lpstr>Einer neuen Zeit </vt:lpstr>
      <vt:lpstr>Er weckt mich alle Morgen </vt:lpstr>
      <vt:lpstr>Freuet euch im Herren allewege! </vt:lpstr>
      <vt:lpstr>Gott fährt mit Jauchzen auf </vt:lpstr>
      <vt:lpstr>Gott Vater, du hast deinen Namen </vt:lpstr>
      <vt:lpstr>Gott wohnt in einem Lichte </vt:lpstr>
      <vt:lpstr>Heut bin ich meines Heilands Gast </vt:lpstr>
      <vt:lpstr>Ich liege, Herr, in deiner Hut </vt:lpstr>
      <vt:lpstr>In jeder Nacht, die mich bedroht </vt:lpstr>
      <vt:lpstr>Ja, ich will euch tragen </vt:lpstr>
      <vt:lpstr>Kein König wird ein Reich des Glücks erzwingen, </vt:lpstr>
      <vt:lpstr>Komm, heilige Taube </vt:lpstr>
      <vt:lpstr>Mein Gott, dein hohes Fest des Lichtes </vt:lpstr>
      <vt:lpstr>Mein Gott, ich will von hinnen gehen </vt:lpstr>
      <vt:lpstr>Nun ruht doch alle Welt </vt:lpstr>
      <vt:lpstr>Nun sich das Herz von allem löste </vt:lpstr>
      <vt:lpstr>Schon bricht des Tages Glanz hervor </vt:lpstr>
      <vt:lpstr>Sieh nicht an, was du selber bist </vt:lpstr>
      <vt:lpstr>Siehe, das ist Gottes Lamm </vt:lpstr>
      <vt:lpstr>Singt Gott, lobsinget seinem Namen </vt:lpstr>
      <vt:lpstr>So will ich, daß die Männer wieder beten </vt:lpstr>
      <vt:lpstr>Wer warst du, Herr, vor dieser Nacht? </vt:lpstr>
      <vt:lpstr>Wir taten Unrecht, fielen tief </vt:lpstr>
      <vt:lpstr>Zuflucht ist bei dem alten Gott </vt:lpstr>
      <vt:lpstr>Die Nacht ist vorgedrungen </vt:lpstr>
      <vt:lpstr>Quellen:</vt:lpstr>
    </vt:vector>
  </TitlesOfParts>
  <LinksUpToDate>false</LinksUpToDate>
  <CharactersWithSpaces>37411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2020-12-09T05:54:00Z</dcterms:created>
  <dcterms:modified xsi:type="dcterms:W3CDTF">2020-12-11T06:05:00Z</dcterms:modified>
  <dc:title>Lieder</dc:title>
  <dc:creator>Klepper, Jochen</dc:creator>
  <dc:language>de</dc:language>
</cp:coreProperties>
</file>